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20D3" w14:textId="73EC750B" w:rsidR="00115A95" w:rsidRPr="00326FA1" w:rsidRDefault="00115A95" w:rsidP="00115A95">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41: </w:t>
      </w:r>
      <w:r w:rsidR="00037F2A" w:rsidRPr="00037F2A">
        <w:rPr>
          <w:b/>
          <w:bCs/>
          <w:sz w:val="24"/>
          <w:szCs w:val="24"/>
        </w:rPr>
        <w:t>Investeringssteun ter bevordering van energie uit hernieuwbare bronnen, uit hernieuwbare waterstof en uit hoogrenderende warmtekrachtkoppeling</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504551">
      <w:pPr>
        <w:jc w:val="both"/>
        <w:rPr>
          <w:b/>
          <w:bCs/>
          <w:u w:val="single"/>
        </w:rPr>
      </w:pPr>
      <w:bookmarkStart w:id="1" w:name="_Hlk87386336"/>
      <w:r w:rsidRPr="00615E39">
        <w:rPr>
          <w:b/>
          <w:bCs/>
          <w:u w:val="single"/>
        </w:rPr>
        <w:t>Inleiding</w:t>
      </w:r>
    </w:p>
    <w:p w14:paraId="0BFCA538" w14:textId="0BCC9181" w:rsidR="00115A95" w:rsidRPr="00495FA1" w:rsidRDefault="00115A95" w:rsidP="00504551">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65AF9FB" w14:textId="77777777" w:rsidR="00115A95" w:rsidRPr="00495FA1" w:rsidRDefault="00115A95" w:rsidP="00504551">
      <w:pPr>
        <w:jc w:val="both"/>
      </w:pPr>
    </w:p>
    <w:p w14:paraId="1B350B92" w14:textId="5131BAD9" w:rsidR="00115A95" w:rsidRDefault="00115A95" w:rsidP="00504551">
      <w:pPr>
        <w:jc w:val="both"/>
      </w:pPr>
      <w:r w:rsidRPr="00495FA1">
        <w:t>Eén van de artikelen die gebruikt k</w:t>
      </w:r>
      <w:r>
        <w:t>an</w:t>
      </w:r>
      <w:r w:rsidRPr="00495FA1">
        <w:t xml:space="preserve"> worden is artikel </w:t>
      </w:r>
      <w:r>
        <w:t>41</w:t>
      </w:r>
      <w:r w:rsidRPr="00495FA1">
        <w:t xml:space="preserve">. Dit artikel gaat over </w:t>
      </w:r>
      <w:r>
        <w:t>i</w:t>
      </w:r>
      <w:r w:rsidRPr="00115A95">
        <w:t>nvesteringssteun ter bevordering van energie uit hernieuwbare energiebronnen</w:t>
      </w:r>
      <w:r w:rsidR="00504551">
        <w:t>.</w:t>
      </w:r>
      <w:r w:rsidRPr="00495FA1">
        <w:br/>
      </w: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41</w:t>
      </w:r>
      <w:r w:rsidRPr="00495FA1">
        <w:t xml:space="preserve">, aan te geven waarom het project voldoet aan de gestelde voorwaarden. </w:t>
      </w:r>
      <w:r>
        <w:br/>
      </w:r>
    </w:p>
    <w:p w14:paraId="5D099D67" w14:textId="77777777" w:rsidR="00115A95" w:rsidRDefault="00115A95" w:rsidP="00504551">
      <w:pPr>
        <w:jc w:val="both"/>
      </w:pPr>
      <w:r>
        <w:t xml:space="preserve">Let op: u geeft een toelichting in de tekstblokken.  </w:t>
      </w:r>
    </w:p>
    <w:p w14:paraId="0F694937" w14:textId="2F8427E0" w:rsidR="00115A95" w:rsidRDefault="00115A95" w:rsidP="00504551">
      <w:pPr>
        <w:jc w:val="both"/>
        <w:rPr>
          <w:b/>
          <w:bCs/>
          <w:i/>
          <w:iCs/>
          <w:u w:val="single"/>
        </w:rPr>
      </w:pPr>
      <w:bookmarkStart w:id="3" w:name="_Hlk87387140"/>
      <w:bookmarkEnd w:id="1"/>
    </w:p>
    <w:p w14:paraId="7BFA7F0F" w14:textId="77777777" w:rsidR="00844448" w:rsidRDefault="00844448" w:rsidP="00504551">
      <w:pPr>
        <w:jc w:val="both"/>
        <w:rPr>
          <w:b/>
          <w:bCs/>
          <w:i/>
          <w:iCs/>
          <w:u w:val="single"/>
        </w:rPr>
      </w:pPr>
    </w:p>
    <w:p w14:paraId="38BC6C11" w14:textId="0A8AF1C2"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lid 1:</w:t>
      </w:r>
      <w:bookmarkEnd w:id="3"/>
    </w:p>
    <w:p w14:paraId="66704504" w14:textId="1154EB9D" w:rsidR="00102CAF" w:rsidRDefault="00037F2A" w:rsidP="002C17E5">
      <w:pPr>
        <w:jc w:val="both"/>
        <w:rPr>
          <w:i/>
          <w:iCs/>
        </w:rPr>
      </w:pPr>
      <w:r w:rsidRPr="00037F2A">
        <w:rPr>
          <w:i/>
          <w:iCs/>
        </w:rPr>
        <w:t>Investeringssteun ter bevordering van energie uit hernieuwbare bronnen, uit hernieuwbare waterstof en uit hoogrenderende warmtekrachtkoppeling, met uitzondering van uit hernieuwbare waterstof geproduceerde elektriciteit, is verenigbaar met de interne markt in de zin van artikel 107, lid 3, van het Verdrag en is van de aanmeldingsverplichting van artikel 108, lid 3, van het Verdrag vrijgesteld, mits de in dit artikel en in hoofdstuk I vastgestelde voorwaarden zijn vervuld.</w:t>
      </w:r>
    </w:p>
    <w:p w14:paraId="359634D2" w14:textId="77777777" w:rsidR="00000423" w:rsidRDefault="00000423" w:rsidP="002C17E5">
      <w:pPr>
        <w:jc w:val="both"/>
        <w:rPr>
          <w:i/>
          <w:iCs/>
        </w:rPr>
      </w:pPr>
    </w:p>
    <w:p w14:paraId="52CCB499" w14:textId="77777777" w:rsidR="00000423" w:rsidRDefault="00000423" w:rsidP="002C17E5">
      <w:pPr>
        <w:jc w:val="both"/>
      </w:pPr>
    </w:p>
    <w:p w14:paraId="14378338" w14:textId="77777777" w:rsidR="00844448" w:rsidRPr="00844448" w:rsidRDefault="00844448" w:rsidP="002C17E5">
      <w:pPr>
        <w:jc w:val="both"/>
        <w:rPr>
          <w:b/>
          <w:bCs/>
        </w:rPr>
      </w:pPr>
      <w:r w:rsidRPr="00844448">
        <w:rPr>
          <w:b/>
          <w:bCs/>
        </w:rPr>
        <w:t>Toelichting</w:t>
      </w:r>
    </w:p>
    <w:p w14:paraId="6891DC69" w14:textId="77777777" w:rsidR="002C17E5" w:rsidRDefault="00844448" w:rsidP="002C17E5">
      <w:pPr>
        <w:jc w:val="both"/>
      </w:pPr>
      <w:r>
        <w:t>U dient</w:t>
      </w:r>
      <w:r w:rsidRPr="009173C5">
        <w:t xml:space="preserve"> </w:t>
      </w:r>
      <w:r>
        <w:t xml:space="preserve">te onderbouwen dat het project </w:t>
      </w:r>
      <w:r w:rsidRPr="00511F93">
        <w:t>energie uit hernieuwbare energiebronnen</w:t>
      </w:r>
      <w:r>
        <w:t xml:space="preserve"> betreft. We wijzen hierbij op de volgende definities:</w:t>
      </w:r>
    </w:p>
    <w:p w14:paraId="30B1C932" w14:textId="3EC19218" w:rsidR="00844448" w:rsidRPr="00E921F4" w:rsidRDefault="00844448" w:rsidP="002C17E5">
      <w:pPr>
        <w:jc w:val="both"/>
      </w:pPr>
    </w:p>
    <w:p w14:paraId="749ED26A" w14:textId="4827F614" w:rsidR="009071EC" w:rsidRDefault="00844448" w:rsidP="002C17E5">
      <w:pPr>
        <w:jc w:val="both"/>
      </w:pPr>
      <w:r>
        <w:t>“</w:t>
      </w:r>
      <w:r w:rsidRPr="003A5CE6">
        <w:t>energie uit hernieuwbare energiebronnen”</w:t>
      </w:r>
      <w:r w:rsidR="00037F2A">
        <w:t xml:space="preserve"> of “hernieuwbare energie”</w:t>
      </w:r>
      <w:r w:rsidRPr="003A5CE6">
        <w:t xml:space="preserve">: </w:t>
      </w:r>
      <w:r w:rsidR="00037F2A" w:rsidRPr="00037F2A">
        <w:t>energie opgewekt met installaties waarbij uitsluitend van hernieuwbare energiebronnen zoals gedefinieerd in artikel 2, punt 1, van Richtlijn (EU) 2018/2001 wordt gebruikgemaakt, alsmede het aandeel in calorische waarde van de met hernieuwbare energiebronnen in hybride installaties opgewekte energie die ook op conventionele energiebronnen werken. Hieronder valt ook hernieuwbare elektriciteit die wordt gebruikt voor “achter de meter” aangesloten accumulatiesystemen (geïnstalleerd samen met of als uitbreiding van de hernieuwbare installatie), doch niet elektriciteit die van dergelijke systemen afkomstig is</w:t>
      </w:r>
      <w:r w:rsidR="00037F2A">
        <w:t>.</w:t>
      </w:r>
    </w:p>
    <w:p w14:paraId="3D485B5E" w14:textId="6C9710EC" w:rsidR="009071EC" w:rsidRDefault="009071EC" w:rsidP="002C17E5">
      <w:pPr>
        <w:jc w:val="both"/>
      </w:pPr>
    </w:p>
    <w:p w14:paraId="37CAF0D9" w14:textId="30A2801E" w:rsidR="00000423" w:rsidRDefault="00000423" w:rsidP="002C17E5">
      <w:pPr>
        <w:jc w:val="both"/>
      </w:pPr>
    </w:p>
    <w:p w14:paraId="13EF7A05" w14:textId="604BE330" w:rsidR="00000423" w:rsidRDefault="00000423" w:rsidP="002C17E5">
      <w:pPr>
        <w:jc w:val="both"/>
      </w:pPr>
    </w:p>
    <w:p w14:paraId="67090CB8" w14:textId="4018451E" w:rsidR="00000423" w:rsidRDefault="00000423" w:rsidP="002C17E5">
      <w:pPr>
        <w:jc w:val="both"/>
      </w:pPr>
      <w:r>
        <w:rPr>
          <w:noProof/>
          <w:lang w:eastAsia="nl-NL"/>
        </w:rPr>
        <w:lastRenderedPageBreak/>
        <mc:AlternateContent>
          <mc:Choice Requires="wps">
            <w:drawing>
              <wp:anchor distT="45720" distB="45720" distL="114300" distR="114300" simplePos="0" relativeHeight="251665408" behindDoc="0" locked="0" layoutInCell="1" allowOverlap="1" wp14:anchorId="2FC6C5BB" wp14:editId="7E20604B">
                <wp:simplePos x="0" y="0"/>
                <wp:positionH relativeFrom="margin">
                  <wp:align>left</wp:align>
                </wp:positionH>
                <wp:positionV relativeFrom="paragraph">
                  <wp:posOffset>363773</wp:posOffset>
                </wp:positionV>
                <wp:extent cx="5405119" cy="634364"/>
                <wp:effectExtent l="0" t="0" r="24765" b="139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BE5E7FD" w14:textId="77777777" w:rsidR="009071EC" w:rsidRPr="002A62AB" w:rsidRDefault="009071EC" w:rsidP="009071EC">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5E018949" w14:textId="77777777" w:rsidR="009071EC" w:rsidRPr="002A62AB" w:rsidRDefault="009071EC" w:rsidP="009071EC">
                            <w:pPr>
                              <w:rPr>
                                <w:b/>
                                <w:bCs/>
                              </w:rPr>
                            </w:pPr>
                          </w:p>
                          <w:p w14:paraId="7BFC8E15" w14:textId="77777777" w:rsidR="009071EC" w:rsidRDefault="009071EC" w:rsidP="009071EC"/>
                          <w:p w14:paraId="22E3B04B" w14:textId="77777777" w:rsidR="009071EC" w:rsidRDefault="009071EC" w:rsidP="009071EC"/>
                          <w:p w14:paraId="13EF000B" w14:textId="77777777" w:rsidR="009071EC" w:rsidRDefault="009071EC" w:rsidP="009071EC"/>
                          <w:p w14:paraId="52E174D2" w14:textId="77777777" w:rsidR="009071EC" w:rsidRDefault="009071EC" w:rsidP="009071EC"/>
                          <w:p w14:paraId="2E4B796D" w14:textId="77777777" w:rsidR="009071EC" w:rsidRDefault="009071EC" w:rsidP="009071EC"/>
                          <w:p w14:paraId="207E1BF9" w14:textId="77777777" w:rsidR="009071EC" w:rsidRDefault="009071EC" w:rsidP="009071EC"/>
                          <w:p w14:paraId="2103DCFA" w14:textId="77777777" w:rsidR="009071EC" w:rsidRDefault="009071EC" w:rsidP="009071EC"/>
                          <w:p w14:paraId="2C411B2B" w14:textId="77777777" w:rsidR="009071EC" w:rsidRDefault="009071EC" w:rsidP="009071EC"/>
                          <w:p w14:paraId="58BC0AE0" w14:textId="77777777" w:rsidR="009071EC" w:rsidRDefault="009071EC" w:rsidP="009071E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C6C5BB" id="_x0000_t202" coordsize="21600,21600" o:spt="202" path="m,l,21600r21600,l21600,xe">
                <v:stroke joinstyle="miter"/>
                <v:path gradientshapeok="t" o:connecttype="rect"/>
              </v:shapetype>
              <v:shape id="Tekstvak 8" o:spid="_x0000_s1026" type="#_x0000_t202" style="position:absolute;left:0;text-align:left;margin-left:0;margin-top:28.65pt;width:425.6pt;height:49.95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">
                <v:textbox style="mso-fit-shape-to-text:t">
                  <w:txbxContent>
                    <w:p w14:paraId="1BE5E7FD" w14:textId="77777777" w:rsidR="009071EC" w:rsidRPr="002A62AB" w:rsidRDefault="009071EC" w:rsidP="009071EC">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5E018949" w14:textId="77777777" w:rsidR="009071EC" w:rsidRPr="002A62AB" w:rsidRDefault="009071EC" w:rsidP="009071EC">
                      <w:pPr>
                        <w:rPr>
                          <w:b/>
                          <w:bCs/>
                        </w:rPr>
                      </w:pPr>
                    </w:p>
                    <w:p w14:paraId="7BFC8E15" w14:textId="77777777" w:rsidR="009071EC" w:rsidRDefault="009071EC" w:rsidP="009071EC"/>
                    <w:p w14:paraId="22E3B04B" w14:textId="77777777" w:rsidR="009071EC" w:rsidRDefault="009071EC" w:rsidP="009071EC"/>
                    <w:p w14:paraId="13EF000B" w14:textId="77777777" w:rsidR="009071EC" w:rsidRDefault="009071EC" w:rsidP="009071EC"/>
                    <w:p w14:paraId="52E174D2" w14:textId="77777777" w:rsidR="009071EC" w:rsidRDefault="009071EC" w:rsidP="009071EC"/>
                    <w:p w14:paraId="2E4B796D" w14:textId="77777777" w:rsidR="009071EC" w:rsidRDefault="009071EC" w:rsidP="009071EC"/>
                    <w:p w14:paraId="207E1BF9" w14:textId="77777777" w:rsidR="009071EC" w:rsidRDefault="009071EC" w:rsidP="009071EC"/>
                    <w:p w14:paraId="2103DCFA" w14:textId="77777777" w:rsidR="009071EC" w:rsidRDefault="009071EC" w:rsidP="009071EC"/>
                    <w:p w14:paraId="2C411B2B" w14:textId="77777777" w:rsidR="009071EC" w:rsidRDefault="009071EC" w:rsidP="009071EC"/>
                    <w:p w14:paraId="58BC0AE0" w14:textId="77777777" w:rsidR="009071EC" w:rsidRDefault="009071EC" w:rsidP="009071EC">
                      <w:r>
                        <w:t xml:space="preserve">  </w:t>
                      </w:r>
                    </w:p>
                  </w:txbxContent>
                </v:textbox>
                <w10:wrap type="topAndBottom" anchorx="margin"/>
              </v:shape>
            </w:pict>
          </mc:Fallback>
        </mc:AlternateContent>
      </w:r>
    </w:p>
    <w:p w14:paraId="0469A9FF" w14:textId="77777777" w:rsidR="00000423" w:rsidRDefault="00000423" w:rsidP="002C17E5">
      <w:pPr>
        <w:jc w:val="both"/>
      </w:pPr>
    </w:p>
    <w:p w14:paraId="196BCFB4" w14:textId="77777777" w:rsidR="00000423" w:rsidRDefault="00000423" w:rsidP="002C17E5">
      <w:pPr>
        <w:jc w:val="both"/>
      </w:pPr>
    </w:p>
    <w:p w14:paraId="15F35B83" w14:textId="0FF53799"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2</w:t>
      </w:r>
      <w:r w:rsidRPr="00326FA1">
        <w:rPr>
          <w:b/>
          <w:bCs/>
          <w:i/>
          <w:iCs/>
          <w:u w:val="single"/>
        </w:rPr>
        <w:t>:</w:t>
      </w:r>
    </w:p>
    <w:p w14:paraId="1BC68504" w14:textId="79F97E74" w:rsidR="00892732" w:rsidRPr="00892732" w:rsidRDefault="00034E5A" w:rsidP="002C17E5">
      <w:pPr>
        <w:jc w:val="both"/>
        <w:rPr>
          <w:i/>
          <w:iCs/>
        </w:rPr>
      </w:pPr>
      <w:r w:rsidRPr="00034E5A">
        <w:rPr>
          <w:i/>
          <w:iCs/>
        </w:rPr>
        <w:t>Investeringssteun voor de productie en opslag van biobrandstof, vloeibare biomassa, biogas (met inbegrip van biomethaan) en biomassabrandstof is van de aanmeldingsverplichting van artikel 108, lid 3, van het Verdrag alleen vrijgesteld voor zover de gesteunde brandstoffen voldoen aan de criteria inzake duurzaamheid en broeikasgasemissiereductie van Richtlijn (EU) 2018/2001 en de uitvoeringshandelingen of gedelegeerde handelingen ervan, en die worden geproduceerd uit de in bijlage IX bij die richtlijn genoemde grondstoffen. De opslagcomponent haalt op jaarbasis ten minste 75 % van zijn brandstofinhoud uit rechtstreeks aangesloten installaties voor de productie van biobrandstoffen, vloeibare biomassa, biogas (met inbegrip van biomethaan) en biomassabrandstoffen. Bij verificatie van de naleving van de in artikel 4 van deze verordening genoemde drempelwaarden worden alle investeringscomponenten (productie en opslag) als één geïntegreerd project beschouwd.</w:t>
      </w:r>
    </w:p>
    <w:p w14:paraId="19B2FD0C" w14:textId="77777777" w:rsidR="00000423" w:rsidRDefault="00000423" w:rsidP="002C17E5">
      <w:pPr>
        <w:jc w:val="both"/>
        <w:rPr>
          <w:b/>
          <w:bCs/>
          <w:i/>
          <w:iCs/>
          <w:u w:val="single"/>
        </w:rPr>
      </w:pPr>
    </w:p>
    <w:p w14:paraId="2E4BAC82" w14:textId="77777777" w:rsidR="00000423" w:rsidRDefault="00000423" w:rsidP="002C17E5">
      <w:pPr>
        <w:jc w:val="both"/>
        <w:rPr>
          <w:b/>
          <w:bCs/>
          <w:i/>
          <w:iCs/>
          <w:u w:val="single"/>
        </w:rPr>
      </w:pPr>
    </w:p>
    <w:p w14:paraId="6A1C22C0" w14:textId="02A27ABF"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3</w:t>
      </w:r>
      <w:r w:rsidRPr="00326FA1">
        <w:rPr>
          <w:b/>
          <w:bCs/>
          <w:i/>
          <w:iCs/>
          <w:u w:val="single"/>
        </w:rPr>
        <w:t>:</w:t>
      </w:r>
    </w:p>
    <w:p w14:paraId="06938DCE" w14:textId="34B44F24" w:rsidR="002C17E5" w:rsidRDefault="00034E5A" w:rsidP="002C17E5">
      <w:pPr>
        <w:jc w:val="both"/>
        <w:rPr>
          <w:i/>
          <w:iCs/>
        </w:rPr>
      </w:pPr>
      <w:r w:rsidRPr="00034E5A">
        <w:rPr>
          <w:i/>
          <w:iCs/>
        </w:rPr>
        <w:t>Investeringssteun voor de productie van waterstof is van de aanmeldingsverplichting van artikel 108, lid 3, van het Verdrag alleen vrijgesteld wat betreft installaties die uitsluitend hernieuwbare waterstof produceren. Voor projecten met hernieuwbare waterstof die bestaan uit een elektrolyse-installatie en een of meer productie- eenheden voor hernieuwbare energie achter één netaansluitpunt, bedraagt het vermogen van de elektrolyse- installatie niet meer dan het gecombineerde vermogen van de productie-eenheden voor hernieuwbare energie. De investeringssteun kan gaan naar specifieke infrastructuur voor de transmissie of distributie van hernieuwbare waterstof, maar ook naar opslagvoorzieningen voor hernieuwbare waterstof.</w:t>
      </w:r>
    </w:p>
    <w:p w14:paraId="37A89EA1" w14:textId="044CF2F8" w:rsidR="00C22720" w:rsidRDefault="00000423" w:rsidP="002C17E5">
      <w:pPr>
        <w:jc w:val="both"/>
        <w:rPr>
          <w:i/>
          <w:iCs/>
        </w:rPr>
      </w:pPr>
      <w:r>
        <w:rPr>
          <w:noProof/>
          <w:lang w:eastAsia="nl-NL"/>
        </w:rPr>
        <w:lastRenderedPageBreak/>
        <mc:AlternateContent>
          <mc:Choice Requires="wps">
            <w:drawing>
              <wp:anchor distT="45720" distB="45720" distL="114300" distR="114300" simplePos="0" relativeHeight="251667456" behindDoc="0" locked="0" layoutInCell="1" allowOverlap="1" wp14:anchorId="0F37C952" wp14:editId="1711D43C">
                <wp:simplePos x="0" y="0"/>
                <wp:positionH relativeFrom="margin">
                  <wp:align>left</wp:align>
                </wp:positionH>
                <wp:positionV relativeFrom="paragraph">
                  <wp:posOffset>310653</wp:posOffset>
                </wp:positionV>
                <wp:extent cx="5405119" cy="634364"/>
                <wp:effectExtent l="0" t="0" r="24765" b="2032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ADA60ED" w14:textId="5EAB6C1B"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2 en lid 3</w:t>
                            </w:r>
                            <w:r w:rsidRPr="002A62AB">
                              <w:rPr>
                                <w:b/>
                                <w:bCs/>
                              </w:rPr>
                              <w:t>:</w:t>
                            </w:r>
                          </w:p>
                          <w:p w14:paraId="06C54728" w14:textId="77777777" w:rsidR="00C22720" w:rsidRDefault="00C22720" w:rsidP="00C22720"/>
                          <w:p w14:paraId="594781F3" w14:textId="77777777" w:rsidR="00C22720" w:rsidRDefault="00C22720" w:rsidP="00C22720"/>
                          <w:p w14:paraId="27513EDD" w14:textId="77777777" w:rsidR="00C22720" w:rsidRDefault="00C22720" w:rsidP="00C22720"/>
                          <w:p w14:paraId="72E57A3A" w14:textId="77777777" w:rsidR="00C22720" w:rsidRDefault="00C22720" w:rsidP="00C22720"/>
                          <w:p w14:paraId="688EEA05" w14:textId="77777777" w:rsidR="00C22720" w:rsidRDefault="00C22720" w:rsidP="00C22720"/>
                          <w:p w14:paraId="4DB4B1D5" w14:textId="77777777" w:rsidR="00C22720" w:rsidRDefault="00C22720" w:rsidP="00C22720"/>
                          <w:p w14:paraId="2817276D" w14:textId="77777777" w:rsidR="00C22720" w:rsidRDefault="00C22720" w:rsidP="00C22720"/>
                          <w:p w14:paraId="1B503B6B" w14:textId="77777777" w:rsidR="00C22720" w:rsidRDefault="00C22720" w:rsidP="00C22720"/>
                          <w:p w14:paraId="700441E6" w14:textId="77777777" w:rsidR="00C22720" w:rsidRDefault="00C22720" w:rsidP="00C2272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37C952" id="Tekstvak 2" o:spid="_x0000_s1027" type="#_x0000_t202" style="position:absolute;left:0;text-align:left;margin-left:0;margin-top:24.45pt;width:425.6pt;height:49.95pt;z-index:2516674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">
                <v:textbox style="mso-fit-shape-to-text:t">
                  <w:txbxContent>
                    <w:p w14:paraId="5ADA60ED" w14:textId="5EAB6C1B"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2 en lid 3</w:t>
                      </w:r>
                      <w:r w:rsidRPr="002A62AB">
                        <w:rPr>
                          <w:b/>
                          <w:bCs/>
                        </w:rPr>
                        <w:t>:</w:t>
                      </w:r>
                    </w:p>
                    <w:p w14:paraId="06C54728" w14:textId="77777777" w:rsidR="00C22720" w:rsidRDefault="00C22720" w:rsidP="00C22720"/>
                    <w:p w14:paraId="594781F3" w14:textId="77777777" w:rsidR="00C22720" w:rsidRDefault="00C22720" w:rsidP="00C22720"/>
                    <w:p w14:paraId="27513EDD" w14:textId="77777777" w:rsidR="00C22720" w:rsidRDefault="00C22720" w:rsidP="00C22720"/>
                    <w:p w14:paraId="72E57A3A" w14:textId="77777777" w:rsidR="00C22720" w:rsidRDefault="00C22720" w:rsidP="00C22720"/>
                    <w:p w14:paraId="688EEA05" w14:textId="77777777" w:rsidR="00C22720" w:rsidRDefault="00C22720" w:rsidP="00C22720"/>
                    <w:p w14:paraId="4DB4B1D5" w14:textId="77777777" w:rsidR="00C22720" w:rsidRDefault="00C22720" w:rsidP="00C22720"/>
                    <w:p w14:paraId="2817276D" w14:textId="77777777" w:rsidR="00C22720" w:rsidRDefault="00C22720" w:rsidP="00C22720"/>
                    <w:p w14:paraId="1B503B6B" w14:textId="77777777" w:rsidR="00C22720" w:rsidRDefault="00C22720" w:rsidP="00C22720"/>
                    <w:p w14:paraId="700441E6" w14:textId="77777777" w:rsidR="00C22720" w:rsidRDefault="00C22720" w:rsidP="00C22720">
                      <w:r>
                        <w:t xml:space="preserve">  </w:t>
                      </w:r>
                    </w:p>
                  </w:txbxContent>
                </v:textbox>
                <w10:wrap type="topAndBottom" anchorx="margin"/>
              </v:shape>
            </w:pict>
          </mc:Fallback>
        </mc:AlternateContent>
      </w:r>
    </w:p>
    <w:p w14:paraId="49E16F3E" w14:textId="77777777" w:rsidR="00000423" w:rsidRDefault="00000423" w:rsidP="002C17E5">
      <w:pPr>
        <w:jc w:val="both"/>
        <w:rPr>
          <w:i/>
          <w:iCs/>
        </w:rPr>
      </w:pPr>
    </w:p>
    <w:p w14:paraId="00119E33" w14:textId="77777777" w:rsidR="00000423" w:rsidRPr="00892732" w:rsidRDefault="00000423" w:rsidP="002C17E5">
      <w:pPr>
        <w:jc w:val="both"/>
        <w:rPr>
          <w:i/>
          <w:iCs/>
        </w:rPr>
      </w:pPr>
    </w:p>
    <w:p w14:paraId="0F7B5907" w14:textId="1AD1FEB4"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4</w:t>
      </w:r>
      <w:r w:rsidRPr="00326FA1">
        <w:rPr>
          <w:b/>
          <w:bCs/>
          <w:i/>
          <w:iCs/>
          <w:u w:val="single"/>
        </w:rPr>
        <w:t>:</w:t>
      </w:r>
    </w:p>
    <w:p w14:paraId="72C0E72F" w14:textId="6E1CF865" w:rsidR="00A6352A" w:rsidRDefault="00034E5A" w:rsidP="002C17E5">
      <w:pPr>
        <w:jc w:val="both"/>
        <w:rPr>
          <w:i/>
          <w:iCs/>
        </w:rPr>
      </w:pPr>
      <w:r w:rsidRPr="00034E5A">
        <w:rPr>
          <w:i/>
          <w:iCs/>
        </w:rPr>
        <w:t>Investeringssteun voor hoogrenderende wkk-eenheden is van de aanmeldingsverplichting van artikel 108, lid 3, van het Verdrag alleen vrijgesteld voor zover deze totale besparingen van primaire energie oplevert ten opzichte van de afzonderlijke productie van warmte en elektriciteit zoals bepaald door Richtlijn 2012/27/EU of latere wetgeving die deze handeling geheel of ten dele vervangt. Steun voor investeringen in projecten voor elektriciteits- en warmteopslag die rechtstreeks verbonden zijn met hoogrenderende warmtekrachtkoppeling op basis van hernieuwbare energiebronnen is onder de in lid 1 bis van dit artikel vastgestelde voorwaarden vrijgesteld van de aanmeldingsverplichting van artikel 108, lid 3, van het Verdrag.</w:t>
      </w:r>
    </w:p>
    <w:p w14:paraId="1F8AF008" w14:textId="77777777" w:rsidR="00000423" w:rsidRDefault="00000423" w:rsidP="002C17E5">
      <w:pPr>
        <w:jc w:val="both"/>
        <w:rPr>
          <w:i/>
          <w:iCs/>
        </w:rPr>
      </w:pPr>
    </w:p>
    <w:p w14:paraId="68922840" w14:textId="77777777" w:rsidR="00000423" w:rsidRDefault="00000423" w:rsidP="002C17E5">
      <w:pPr>
        <w:jc w:val="both"/>
        <w:rPr>
          <w:i/>
          <w:iCs/>
        </w:rPr>
      </w:pPr>
    </w:p>
    <w:p w14:paraId="521CD211" w14:textId="5D087A95" w:rsidR="00034E5A" w:rsidRDefault="00034E5A" w:rsidP="00034E5A">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4 bis</w:t>
      </w:r>
      <w:r w:rsidRPr="00326FA1">
        <w:rPr>
          <w:b/>
          <w:bCs/>
          <w:i/>
          <w:iCs/>
          <w:u w:val="single"/>
        </w:rPr>
        <w:t>:</w:t>
      </w:r>
    </w:p>
    <w:p w14:paraId="785E08A8" w14:textId="6FE550C0" w:rsidR="00034E5A" w:rsidRDefault="00034E5A" w:rsidP="002C17E5">
      <w:pPr>
        <w:jc w:val="both"/>
        <w:rPr>
          <w:i/>
          <w:iCs/>
        </w:rPr>
      </w:pPr>
      <w:r w:rsidRPr="00034E5A">
        <w:rPr>
          <w:i/>
          <w:iCs/>
        </w:rPr>
        <w:t>Investeringssteun voor hoogrenderende warmtekrachtkoppeling is van de aanmeldingsverplichting van artikel 108, lid 3, van het Verdrag alleen vrijgesteld voor zover deze niet bestemd is voor wkk-installaties op fossiele brandstof, met uitzondering van aardgas indien inachtneming van de klimaatdoelen voor 2030 en 2050 is gegarandeerd overeenkomstig afdeling 4.30 van bijlage I bij Gedelegeerde Verordening (EU) 2021/2139 van de Commissie</w:t>
      </w:r>
      <w:r>
        <w:rPr>
          <w:i/>
          <w:iCs/>
        </w:rPr>
        <w:t>.</w:t>
      </w:r>
    </w:p>
    <w:p w14:paraId="34B2E61C" w14:textId="5AF2BE53" w:rsidR="00034E5A" w:rsidRDefault="00034E5A" w:rsidP="002C17E5">
      <w:pPr>
        <w:jc w:val="both"/>
        <w:rPr>
          <w:i/>
          <w:iCs/>
        </w:rPr>
      </w:pPr>
      <w:r>
        <w:rPr>
          <w:noProof/>
          <w:lang w:eastAsia="nl-NL"/>
        </w:rPr>
        <mc:AlternateContent>
          <mc:Choice Requires="wps">
            <w:drawing>
              <wp:anchor distT="45720" distB="45720" distL="114300" distR="114300" simplePos="0" relativeHeight="251669504" behindDoc="0" locked="0" layoutInCell="1" allowOverlap="1" wp14:anchorId="4321F831" wp14:editId="2D7C6CB1">
                <wp:simplePos x="0" y="0"/>
                <wp:positionH relativeFrom="margin">
                  <wp:align>left</wp:align>
                </wp:positionH>
                <wp:positionV relativeFrom="paragraph">
                  <wp:posOffset>221228</wp:posOffset>
                </wp:positionV>
                <wp:extent cx="5405119" cy="634364"/>
                <wp:effectExtent l="0" t="0" r="24765" b="20320"/>
                <wp:wrapTopAndBottom/>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B6C7E0E" w14:textId="4EE27101"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4</w:t>
                            </w:r>
                            <w:r w:rsidR="00034E5A">
                              <w:rPr>
                                <w:b/>
                                <w:bCs/>
                              </w:rPr>
                              <w:t xml:space="preserve"> en lid 4 bis</w:t>
                            </w:r>
                            <w:r w:rsidRPr="002A62AB">
                              <w:rPr>
                                <w:b/>
                                <w:bCs/>
                              </w:rPr>
                              <w:t>:</w:t>
                            </w:r>
                          </w:p>
                          <w:p w14:paraId="6C2CCA88" w14:textId="77777777" w:rsidR="00C22720" w:rsidRDefault="00C22720" w:rsidP="00C22720"/>
                          <w:p w14:paraId="0D62AF62" w14:textId="77777777" w:rsidR="00C22720" w:rsidRDefault="00C22720" w:rsidP="00C22720"/>
                          <w:p w14:paraId="1DEEEC57" w14:textId="77777777" w:rsidR="00C22720" w:rsidRDefault="00C22720" w:rsidP="00C22720"/>
                          <w:p w14:paraId="71ED7FBF" w14:textId="77777777" w:rsidR="00C22720" w:rsidRDefault="00C22720" w:rsidP="00C22720"/>
                          <w:p w14:paraId="3F4AC0CB" w14:textId="77777777" w:rsidR="00C22720" w:rsidRDefault="00C22720" w:rsidP="00C22720"/>
                          <w:p w14:paraId="31D2EFB5" w14:textId="77777777" w:rsidR="00C22720" w:rsidRDefault="00C22720" w:rsidP="00C22720"/>
                          <w:p w14:paraId="0442C2EE" w14:textId="77777777" w:rsidR="00C22720" w:rsidRDefault="00C22720" w:rsidP="00C22720"/>
                          <w:p w14:paraId="103CE594" w14:textId="77777777" w:rsidR="00C22720" w:rsidRDefault="00C22720" w:rsidP="00C22720"/>
                          <w:p w14:paraId="0B400C53" w14:textId="77777777" w:rsidR="00C22720" w:rsidRDefault="00C22720" w:rsidP="00C2272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21F831" id="_x0000_s1028" type="#_x0000_t202" style="position:absolute;left:0;text-align:left;margin-left:0;margin-top:17.4pt;width:425.6pt;height:49.95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AK&#10;tDciFQIAACYEAAAOAAAAAAAAAAAAAAAAAC4CAABkcnMvZTJvRG9jLnhtbFBLAQItABQABgAIAAAA&#10;IQDYX51i3AAAAAcBAAAPAAAAAAAAAAAAAAAAAG8EAABkcnMvZG93bnJldi54bWxQSwUGAAAAAAQA&#10;BADzAAAAeAUAAAAA&#10;">
                <v:textbox style="mso-fit-shape-to-text:t">
                  <w:txbxContent>
                    <w:p w14:paraId="5B6C7E0E" w14:textId="4EE27101"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4</w:t>
                      </w:r>
                      <w:r w:rsidR="00034E5A">
                        <w:rPr>
                          <w:b/>
                          <w:bCs/>
                        </w:rPr>
                        <w:t xml:space="preserve"> en lid 4 bis</w:t>
                      </w:r>
                      <w:r w:rsidRPr="002A62AB">
                        <w:rPr>
                          <w:b/>
                          <w:bCs/>
                        </w:rPr>
                        <w:t>:</w:t>
                      </w:r>
                    </w:p>
                    <w:p w14:paraId="6C2CCA88" w14:textId="77777777" w:rsidR="00C22720" w:rsidRDefault="00C22720" w:rsidP="00C22720"/>
                    <w:p w14:paraId="0D62AF62" w14:textId="77777777" w:rsidR="00C22720" w:rsidRDefault="00C22720" w:rsidP="00C22720"/>
                    <w:p w14:paraId="1DEEEC57" w14:textId="77777777" w:rsidR="00C22720" w:rsidRDefault="00C22720" w:rsidP="00C22720"/>
                    <w:p w14:paraId="71ED7FBF" w14:textId="77777777" w:rsidR="00C22720" w:rsidRDefault="00C22720" w:rsidP="00C22720"/>
                    <w:p w14:paraId="3F4AC0CB" w14:textId="77777777" w:rsidR="00C22720" w:rsidRDefault="00C22720" w:rsidP="00C22720"/>
                    <w:p w14:paraId="31D2EFB5" w14:textId="77777777" w:rsidR="00C22720" w:rsidRDefault="00C22720" w:rsidP="00C22720"/>
                    <w:p w14:paraId="0442C2EE" w14:textId="77777777" w:rsidR="00C22720" w:rsidRDefault="00C22720" w:rsidP="00C22720"/>
                    <w:p w14:paraId="103CE594" w14:textId="77777777" w:rsidR="00C22720" w:rsidRDefault="00C22720" w:rsidP="00C22720"/>
                    <w:p w14:paraId="0B400C53" w14:textId="77777777" w:rsidR="00C22720" w:rsidRDefault="00C22720" w:rsidP="00C22720">
                      <w:r>
                        <w:t xml:space="preserve">  </w:t>
                      </w:r>
                    </w:p>
                  </w:txbxContent>
                </v:textbox>
                <w10:wrap type="topAndBottom" anchorx="margin"/>
              </v:shape>
            </w:pict>
          </mc:Fallback>
        </mc:AlternateContent>
      </w:r>
    </w:p>
    <w:p w14:paraId="21D0410C" w14:textId="556FBE33" w:rsidR="00034E5A" w:rsidRDefault="00034E5A" w:rsidP="002C17E5">
      <w:pPr>
        <w:jc w:val="both"/>
        <w:rPr>
          <w:i/>
          <w:iCs/>
        </w:rPr>
      </w:pPr>
    </w:p>
    <w:p w14:paraId="67AB389D" w14:textId="54FAC9F4" w:rsidR="00034E5A" w:rsidRDefault="00034E5A" w:rsidP="002C17E5">
      <w:pPr>
        <w:jc w:val="both"/>
        <w:rPr>
          <w:i/>
          <w:iCs/>
        </w:rPr>
      </w:pPr>
    </w:p>
    <w:p w14:paraId="07FA1353" w14:textId="00A1AAB3"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5</w:t>
      </w:r>
      <w:r w:rsidRPr="00326FA1">
        <w:rPr>
          <w:b/>
          <w:bCs/>
          <w:i/>
          <w:iCs/>
          <w:u w:val="single"/>
        </w:rPr>
        <w:t>:</w:t>
      </w:r>
    </w:p>
    <w:p w14:paraId="6895A828" w14:textId="541072D5" w:rsidR="00115A95" w:rsidRDefault="00000423" w:rsidP="002C17E5">
      <w:pPr>
        <w:jc w:val="both"/>
      </w:pPr>
      <w:r>
        <w:rPr>
          <w:noProof/>
          <w:lang w:eastAsia="nl-NL"/>
        </w:rPr>
        <mc:AlternateContent>
          <mc:Choice Requires="wps">
            <w:drawing>
              <wp:anchor distT="45720" distB="45720" distL="114300" distR="114300" simplePos="0" relativeHeight="251659264" behindDoc="0" locked="0" layoutInCell="1" allowOverlap="1" wp14:anchorId="56FA2D27" wp14:editId="16124566">
                <wp:simplePos x="0" y="0"/>
                <wp:positionH relativeFrom="margin">
                  <wp:align>left</wp:align>
                </wp:positionH>
                <wp:positionV relativeFrom="paragraph">
                  <wp:posOffset>578153</wp:posOffset>
                </wp:positionV>
                <wp:extent cx="5405119" cy="634364"/>
                <wp:effectExtent l="0" t="0" r="24765" b="266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05B9E" w14:textId="6A45C6BE"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41</w:t>
                            </w:r>
                            <w:r w:rsidRPr="002A62AB">
                              <w:rPr>
                                <w:b/>
                                <w:bCs/>
                              </w:rPr>
                              <w:t xml:space="preserve">, lid </w:t>
                            </w:r>
                            <w:r w:rsidR="003478CA">
                              <w:rPr>
                                <w:b/>
                                <w:bCs/>
                              </w:rPr>
                              <w:t>5</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A2D27" id="_x0000_s1029" type="#_x0000_t202" style="position:absolute;left:0;text-align:left;margin-left:0;margin-top:45.5pt;width:425.6pt;height:49.95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">
                <v:textbox style="mso-fit-shape-to-text:t">
                  <w:txbxContent>
                    <w:p w14:paraId="33F05B9E" w14:textId="6A45C6BE"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41</w:t>
                      </w:r>
                      <w:r w:rsidRPr="002A62AB">
                        <w:rPr>
                          <w:b/>
                          <w:bCs/>
                        </w:rPr>
                        <w:t xml:space="preserve">, lid </w:t>
                      </w:r>
                      <w:r w:rsidR="003478CA">
                        <w:rPr>
                          <w:b/>
                          <w:bCs/>
                        </w:rPr>
                        <w:t>5</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v:textbox>
                <w10:wrap type="topAndBottom" anchorx="margin"/>
              </v:shape>
            </w:pict>
          </mc:Fallback>
        </mc:AlternateContent>
      </w:r>
      <w:r w:rsidR="00034E5A" w:rsidRPr="00034E5A">
        <w:rPr>
          <w:i/>
          <w:iCs/>
        </w:rPr>
        <w:t>De investeringssteun wordt uitsluitend voor nieuw geïnstalleerd of gerenoveerd vermogen verleend. Het steunbedrag staat los van de output</w:t>
      </w:r>
      <w:r w:rsidR="00034E5A">
        <w:rPr>
          <w:i/>
          <w:iCs/>
        </w:rPr>
        <w:t>.</w:t>
      </w:r>
    </w:p>
    <w:p w14:paraId="0FB6885D" w14:textId="77777777" w:rsidR="00A6352A" w:rsidRDefault="00A6352A" w:rsidP="002C17E5">
      <w:pPr>
        <w:jc w:val="both"/>
      </w:pPr>
    </w:p>
    <w:p w14:paraId="15B22B15" w14:textId="77777777" w:rsidR="00000423" w:rsidRDefault="00000423" w:rsidP="002C17E5">
      <w:pPr>
        <w:jc w:val="both"/>
      </w:pPr>
    </w:p>
    <w:p w14:paraId="45022F29" w14:textId="1E21D700" w:rsidR="003478C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6</w:t>
      </w:r>
      <w:r w:rsidRPr="00326FA1">
        <w:rPr>
          <w:b/>
          <w:bCs/>
          <w:i/>
          <w:iCs/>
          <w:u w:val="single"/>
        </w:rPr>
        <w:t>:</w:t>
      </w:r>
    </w:p>
    <w:p w14:paraId="54CF6CFA" w14:textId="77777777" w:rsidR="00034E5A" w:rsidRDefault="00034E5A" w:rsidP="002C17E5">
      <w:pPr>
        <w:jc w:val="both"/>
        <w:rPr>
          <w:i/>
          <w:iCs/>
        </w:rPr>
      </w:pPr>
      <w:r w:rsidRPr="00034E5A">
        <w:rPr>
          <w:i/>
          <w:iCs/>
        </w:rPr>
        <w:t>De in aanmerking komende kosten zijn de totale investeringskosten</w:t>
      </w:r>
      <w:r>
        <w:rPr>
          <w:i/>
          <w:iCs/>
        </w:rPr>
        <w:t>.</w:t>
      </w:r>
    </w:p>
    <w:p w14:paraId="5516987E" w14:textId="77777777" w:rsidR="0069086D" w:rsidRDefault="0069086D" w:rsidP="002C17E5">
      <w:pPr>
        <w:jc w:val="both"/>
      </w:pPr>
    </w:p>
    <w:p w14:paraId="0105016A" w14:textId="5F26F264" w:rsidR="003478CA" w:rsidRDefault="003478CA" w:rsidP="002C17E5">
      <w:pPr>
        <w:jc w:val="both"/>
        <w:rPr>
          <w:b/>
          <w:bCs/>
        </w:rPr>
      </w:pPr>
      <w:r>
        <w:rPr>
          <w:noProof/>
          <w:lang w:eastAsia="nl-NL"/>
        </w:rPr>
        <mc:AlternateContent>
          <mc:Choice Requires="wps">
            <w:drawing>
              <wp:anchor distT="45720" distB="45720" distL="114300" distR="114300" simplePos="0" relativeHeight="251661312" behindDoc="0" locked="0" layoutInCell="1" allowOverlap="1" wp14:anchorId="742DCA6E" wp14:editId="1BBBD194">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711B498" w14:textId="0357CBCE" w:rsidR="003478CA" w:rsidRPr="002A62AB" w:rsidRDefault="003478CA" w:rsidP="003478CA">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41</w:t>
                            </w:r>
                            <w:r w:rsidRPr="002A62AB">
                              <w:rPr>
                                <w:b/>
                                <w:bCs/>
                              </w:rPr>
                              <w:t xml:space="preserve">, lid </w:t>
                            </w:r>
                            <w:r>
                              <w:rPr>
                                <w:b/>
                                <w:bCs/>
                              </w:rPr>
                              <w:t>6</w:t>
                            </w:r>
                            <w:r w:rsidRPr="002A62AB">
                              <w:rPr>
                                <w:b/>
                                <w:bCs/>
                              </w:rPr>
                              <w:t>:</w:t>
                            </w:r>
                          </w:p>
                          <w:p w14:paraId="6D4A056E" w14:textId="77777777" w:rsidR="003478CA" w:rsidRDefault="003478CA" w:rsidP="003478CA"/>
                          <w:p w14:paraId="4BBF4179" w14:textId="77777777" w:rsidR="003478CA" w:rsidRDefault="003478CA" w:rsidP="003478CA"/>
                          <w:p w14:paraId="033FAA2F" w14:textId="77777777" w:rsidR="003478CA" w:rsidRDefault="003478CA" w:rsidP="003478CA"/>
                          <w:p w14:paraId="3C707DC7" w14:textId="77777777" w:rsidR="003478CA" w:rsidRDefault="003478CA" w:rsidP="003478CA"/>
                          <w:p w14:paraId="429617AF" w14:textId="77777777" w:rsidR="003478CA" w:rsidRDefault="003478CA" w:rsidP="003478CA"/>
                          <w:p w14:paraId="13175DA2" w14:textId="77777777" w:rsidR="003478CA" w:rsidRDefault="003478CA" w:rsidP="003478CA"/>
                          <w:p w14:paraId="026FC727" w14:textId="77777777" w:rsidR="003478CA" w:rsidRDefault="003478CA" w:rsidP="003478CA"/>
                          <w:p w14:paraId="1537D898" w14:textId="77777777" w:rsidR="003478CA" w:rsidRDefault="003478CA" w:rsidP="003478CA"/>
                          <w:p w14:paraId="1A7D0641" w14:textId="77777777" w:rsidR="003478CA" w:rsidRDefault="003478CA" w:rsidP="003478C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2DCA6E" id="_x0000_s1030" type="#_x0000_t202" style="position:absolute;left:0;text-align:left;margin-left:0;margin-top:17.3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CUO&#10;w3oUAgAAJgQAAA4AAAAAAAAAAAAAAAAALgIAAGRycy9lMm9Eb2MueG1sUEsBAi0AFAAGAAgAAAAh&#10;ACEb613cAAAABwEAAA8AAAAAAAAAAAAAAAAAbgQAAGRycy9kb3ducmV2LnhtbFBLBQYAAAAABAAE&#10;APMAAAB3BQAAAAA=&#10;">
                <v:textbox style="mso-fit-shape-to-text:t">
                  <w:txbxContent>
                    <w:p w14:paraId="2711B498" w14:textId="0357CBCE" w:rsidR="003478CA" w:rsidRPr="002A62AB" w:rsidRDefault="003478CA" w:rsidP="003478CA">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41</w:t>
                      </w:r>
                      <w:r w:rsidRPr="002A62AB">
                        <w:rPr>
                          <w:b/>
                          <w:bCs/>
                        </w:rPr>
                        <w:t xml:space="preserve">, lid </w:t>
                      </w:r>
                      <w:r>
                        <w:rPr>
                          <w:b/>
                          <w:bCs/>
                        </w:rPr>
                        <w:t>6</w:t>
                      </w:r>
                      <w:r w:rsidRPr="002A62AB">
                        <w:rPr>
                          <w:b/>
                          <w:bCs/>
                        </w:rPr>
                        <w:t>:</w:t>
                      </w:r>
                    </w:p>
                    <w:p w14:paraId="6D4A056E" w14:textId="77777777" w:rsidR="003478CA" w:rsidRDefault="003478CA" w:rsidP="003478CA"/>
                    <w:p w14:paraId="4BBF4179" w14:textId="77777777" w:rsidR="003478CA" w:rsidRDefault="003478CA" w:rsidP="003478CA"/>
                    <w:p w14:paraId="033FAA2F" w14:textId="77777777" w:rsidR="003478CA" w:rsidRDefault="003478CA" w:rsidP="003478CA"/>
                    <w:p w14:paraId="3C707DC7" w14:textId="77777777" w:rsidR="003478CA" w:rsidRDefault="003478CA" w:rsidP="003478CA"/>
                    <w:p w14:paraId="429617AF" w14:textId="77777777" w:rsidR="003478CA" w:rsidRDefault="003478CA" w:rsidP="003478CA"/>
                    <w:p w14:paraId="13175DA2" w14:textId="77777777" w:rsidR="003478CA" w:rsidRDefault="003478CA" w:rsidP="003478CA"/>
                    <w:p w14:paraId="026FC727" w14:textId="77777777" w:rsidR="003478CA" w:rsidRDefault="003478CA" w:rsidP="003478CA"/>
                    <w:p w14:paraId="1537D898" w14:textId="77777777" w:rsidR="003478CA" w:rsidRDefault="003478CA" w:rsidP="003478CA"/>
                    <w:p w14:paraId="1A7D0641" w14:textId="77777777" w:rsidR="003478CA" w:rsidRDefault="003478CA" w:rsidP="003478CA">
                      <w:r>
                        <w:t xml:space="preserve">  </w:t>
                      </w:r>
                    </w:p>
                  </w:txbxContent>
                </v:textbox>
                <w10:wrap type="topAndBottom" anchorx="margin"/>
              </v:shape>
            </w:pict>
          </mc:Fallback>
        </mc:AlternateContent>
      </w:r>
    </w:p>
    <w:p w14:paraId="18FDEE4A" w14:textId="30CC4221" w:rsidR="00E7133A" w:rsidRDefault="00E7133A" w:rsidP="002C17E5">
      <w:pPr>
        <w:jc w:val="both"/>
      </w:pPr>
    </w:p>
    <w:p w14:paraId="2388B955" w14:textId="18E91A18" w:rsidR="003478C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7</w:t>
      </w:r>
      <w:r w:rsidRPr="00326FA1">
        <w:rPr>
          <w:b/>
          <w:bCs/>
          <w:i/>
          <w:iCs/>
          <w:u w:val="single"/>
        </w:rPr>
        <w:t>:</w:t>
      </w:r>
    </w:p>
    <w:p w14:paraId="037078E5" w14:textId="77777777" w:rsidR="00E24DDE" w:rsidRPr="00E24DDE" w:rsidRDefault="00E24DDE" w:rsidP="00E24DDE">
      <w:pPr>
        <w:jc w:val="both"/>
        <w:rPr>
          <w:i/>
          <w:iCs/>
        </w:rPr>
      </w:pPr>
      <w:r w:rsidRPr="00E24DDE">
        <w:rPr>
          <w:i/>
          <w:iCs/>
        </w:rPr>
        <w:t>De steunintensiteit bedraagt ten hoogste:</w:t>
      </w:r>
    </w:p>
    <w:p w14:paraId="2BE67063" w14:textId="77777777" w:rsidR="00E24DDE" w:rsidRDefault="00E24DDE" w:rsidP="00E24DDE">
      <w:pPr>
        <w:jc w:val="both"/>
        <w:rPr>
          <w:i/>
          <w:iCs/>
        </w:rPr>
      </w:pPr>
    </w:p>
    <w:p w14:paraId="3B0C4E88" w14:textId="384F8081" w:rsidR="00E24DDE" w:rsidRPr="00E24DDE" w:rsidRDefault="00E24DDE" w:rsidP="00E24DDE">
      <w:pPr>
        <w:jc w:val="both"/>
        <w:rPr>
          <w:i/>
          <w:iCs/>
        </w:rPr>
      </w:pPr>
      <w:r w:rsidRPr="00E24DDE">
        <w:rPr>
          <w:i/>
          <w:iCs/>
        </w:rPr>
        <w:t>a)</w:t>
      </w:r>
      <w:r>
        <w:rPr>
          <w:i/>
          <w:iCs/>
        </w:rPr>
        <w:t xml:space="preserve"> </w:t>
      </w:r>
      <w:r w:rsidRPr="00E24DDE">
        <w:rPr>
          <w:i/>
          <w:iCs/>
        </w:rPr>
        <w:t>45 % van de in aanmerking komende kosten voor investeringen in de productie van hernieuwbare energiebronnen, met inbegrip van warmtepompen die voldoen aan bijlage VII bij Richtlijn 2018/2001, hernieuwbare waterstof en hoogrenderende warmtekrachtkoppeling op basis van hernieuwbare energiebronnen;</w:t>
      </w:r>
    </w:p>
    <w:p w14:paraId="79344643" w14:textId="77777777" w:rsidR="00E24DDE" w:rsidRDefault="00E24DDE" w:rsidP="00E24DDE">
      <w:pPr>
        <w:jc w:val="both"/>
        <w:rPr>
          <w:i/>
          <w:iCs/>
        </w:rPr>
      </w:pPr>
    </w:p>
    <w:p w14:paraId="6C91C3A8" w14:textId="597CEF9E" w:rsidR="0069086D" w:rsidRDefault="00E24DDE" w:rsidP="002C17E5">
      <w:pPr>
        <w:jc w:val="both"/>
        <w:rPr>
          <w:i/>
          <w:iCs/>
        </w:rPr>
      </w:pPr>
      <w:r w:rsidRPr="00E24DDE">
        <w:rPr>
          <w:i/>
          <w:iCs/>
        </w:rPr>
        <w:t>b)</w:t>
      </w:r>
      <w:r>
        <w:rPr>
          <w:i/>
          <w:iCs/>
        </w:rPr>
        <w:t xml:space="preserve"> </w:t>
      </w:r>
      <w:r w:rsidRPr="00E24DDE">
        <w:rPr>
          <w:i/>
          <w:iCs/>
        </w:rPr>
        <w:t>30 % van de in aanmerking komende kosten voor elke andere onder dit artikel vallende investering</w:t>
      </w:r>
      <w:r>
        <w:rPr>
          <w:i/>
          <w:iCs/>
        </w:rPr>
        <w:t>.</w:t>
      </w:r>
    </w:p>
    <w:p w14:paraId="023FC8F3" w14:textId="77777777" w:rsidR="003478CA" w:rsidRDefault="003478CA" w:rsidP="002C17E5">
      <w:pPr>
        <w:jc w:val="both"/>
        <w:rPr>
          <w:i/>
          <w:iCs/>
        </w:rPr>
      </w:pPr>
    </w:p>
    <w:p w14:paraId="6B2A677A" w14:textId="77777777" w:rsidR="00000423" w:rsidRDefault="00000423" w:rsidP="002C17E5">
      <w:pPr>
        <w:jc w:val="both"/>
        <w:rPr>
          <w:i/>
          <w:iCs/>
        </w:rPr>
      </w:pPr>
    </w:p>
    <w:p w14:paraId="632568A3" w14:textId="77777777" w:rsidR="00000423" w:rsidRDefault="00000423" w:rsidP="002C17E5">
      <w:pPr>
        <w:jc w:val="both"/>
        <w:rPr>
          <w:i/>
          <w:iCs/>
        </w:rPr>
      </w:pPr>
    </w:p>
    <w:p w14:paraId="120D5270" w14:textId="77777777" w:rsidR="00000423" w:rsidRPr="0069086D" w:rsidRDefault="00000423" w:rsidP="002C17E5">
      <w:pPr>
        <w:jc w:val="both"/>
        <w:rPr>
          <w:i/>
          <w:iCs/>
        </w:rPr>
      </w:pPr>
    </w:p>
    <w:p w14:paraId="45497152" w14:textId="77777777" w:rsidR="002C17E5" w:rsidRDefault="003478CA" w:rsidP="002C17E5">
      <w:pPr>
        <w:jc w:val="both"/>
        <w:rPr>
          <w:b/>
          <w:bCs/>
          <w:i/>
          <w:iCs/>
          <w:u w:val="single"/>
        </w:rPr>
      </w:pPr>
      <w:r w:rsidRPr="00326FA1">
        <w:rPr>
          <w:b/>
          <w:bCs/>
          <w:i/>
          <w:iCs/>
          <w:u w:val="single"/>
        </w:rPr>
        <w:lastRenderedPageBreak/>
        <w:t xml:space="preserve">Art </w:t>
      </w:r>
      <w:r>
        <w:rPr>
          <w:b/>
          <w:bCs/>
          <w:i/>
          <w:iCs/>
          <w:u w:val="single"/>
        </w:rPr>
        <w:t>41</w:t>
      </w:r>
      <w:r w:rsidRPr="00326FA1">
        <w:rPr>
          <w:b/>
          <w:bCs/>
          <w:i/>
          <w:iCs/>
          <w:u w:val="single"/>
        </w:rPr>
        <w:t xml:space="preserve">, lid </w:t>
      </w:r>
      <w:r>
        <w:rPr>
          <w:b/>
          <w:bCs/>
          <w:i/>
          <w:iCs/>
          <w:u w:val="single"/>
        </w:rPr>
        <w:t>8</w:t>
      </w:r>
      <w:r w:rsidRPr="00326FA1">
        <w:rPr>
          <w:b/>
          <w:bCs/>
          <w:i/>
          <w:iCs/>
          <w:u w:val="single"/>
        </w:rPr>
        <w:t>:</w:t>
      </w:r>
    </w:p>
    <w:p w14:paraId="2C3DE955" w14:textId="2D8D3BA5" w:rsidR="00102CAF" w:rsidRPr="00912F32" w:rsidRDefault="0069086D" w:rsidP="002C17E5">
      <w:pPr>
        <w:jc w:val="both"/>
        <w:rPr>
          <w:i/>
          <w:iCs/>
        </w:rPr>
      </w:pPr>
      <w:r w:rsidRPr="0069086D">
        <w:rPr>
          <w:i/>
          <w:iCs/>
        </w:rPr>
        <w:t>De steunintensiteit kan met 20 procentpunten worden verhoogd voor steun aan kleine ondernemingen en met 10 procentpunten voor steun aan middelgrote ondernemingen.</w:t>
      </w:r>
    </w:p>
    <w:p w14:paraId="6E1690ED" w14:textId="60AB490C" w:rsidR="008C4B99" w:rsidRDefault="008C4B99" w:rsidP="002C17E5">
      <w:pPr>
        <w:jc w:val="both"/>
      </w:pPr>
    </w:p>
    <w:p w14:paraId="64BB8065" w14:textId="07DDF35E" w:rsidR="00A6352A" w:rsidRDefault="00A6352A" w:rsidP="002C17E5">
      <w:pPr>
        <w:jc w:val="both"/>
      </w:pPr>
      <w:r w:rsidRPr="00BB0726">
        <w:rPr>
          <w:b/>
          <w:bCs/>
        </w:rPr>
        <w:t>Toelichting</w:t>
      </w:r>
      <w:r>
        <w:t>:</w:t>
      </w:r>
      <w:r w:rsidR="003478CA">
        <w:br/>
        <w:t>Aan de hand van lid 7 en 8 wordt het subsidiepercentage per deelnemende partij bepaald. Geef aan welk steunpercentage voor de verschillende projectpartners van toepassing is en waarom.</w:t>
      </w:r>
    </w:p>
    <w:p w14:paraId="48E1F1D2" w14:textId="4E7B4973" w:rsidR="003478CA" w:rsidRDefault="003478CA" w:rsidP="002C17E5">
      <w:pPr>
        <w:jc w:val="both"/>
      </w:pPr>
      <w:r>
        <w:rPr>
          <w:noProof/>
          <w:lang w:eastAsia="nl-NL"/>
        </w:rPr>
        <mc:AlternateContent>
          <mc:Choice Requires="wps">
            <w:drawing>
              <wp:anchor distT="45720" distB="45720" distL="114300" distR="114300" simplePos="0" relativeHeight="251663360" behindDoc="0" locked="0" layoutInCell="1" allowOverlap="1" wp14:anchorId="6ABDB0CB" wp14:editId="0A344ACB">
                <wp:simplePos x="0" y="0"/>
                <wp:positionH relativeFrom="margin">
                  <wp:posOffset>0</wp:posOffset>
                </wp:positionH>
                <wp:positionV relativeFrom="paragraph">
                  <wp:posOffset>220345</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A019C7C" w14:textId="7BBE0C18" w:rsidR="003478CA" w:rsidRPr="002A62AB" w:rsidRDefault="003478CA" w:rsidP="002C17E5">
                            <w:pPr>
                              <w:jc w:val="both"/>
                              <w:rPr>
                                <w:b/>
                                <w:bCs/>
                              </w:rPr>
                            </w:pPr>
                            <w:r w:rsidRPr="002A62AB">
                              <w:rPr>
                                <w:b/>
                                <w:bCs/>
                              </w:rPr>
                              <w:t xml:space="preserve">Geef hier aan </w:t>
                            </w:r>
                            <w:r>
                              <w:rPr>
                                <w:b/>
                                <w:bCs/>
                              </w:rPr>
                              <w:t xml:space="preserve">de hand van artikel 41, lid 7 en lid 8, aan welk subsidiepercentage per projectpartner wordt gehanteerd en </w:t>
                            </w:r>
                            <w:r w:rsidRPr="002A62AB">
                              <w:rPr>
                                <w:b/>
                                <w:bCs/>
                              </w:rPr>
                              <w:t>waarom:</w:t>
                            </w:r>
                          </w:p>
                          <w:p w14:paraId="4ADD042F" w14:textId="77777777" w:rsidR="003478CA" w:rsidRDefault="003478CA" w:rsidP="003478CA"/>
                          <w:p w14:paraId="1BF64F53" w14:textId="77777777" w:rsidR="003478CA" w:rsidRDefault="003478CA" w:rsidP="003478CA"/>
                          <w:p w14:paraId="534DEB3C" w14:textId="77777777" w:rsidR="003478CA" w:rsidRDefault="003478CA" w:rsidP="003478CA"/>
                          <w:p w14:paraId="6F462C98" w14:textId="77777777" w:rsidR="003478CA" w:rsidRDefault="003478CA" w:rsidP="003478CA"/>
                          <w:p w14:paraId="7229AE37" w14:textId="77777777" w:rsidR="003478CA" w:rsidRDefault="003478CA" w:rsidP="003478CA"/>
                          <w:p w14:paraId="440D5C81" w14:textId="77777777" w:rsidR="003478CA" w:rsidRDefault="003478CA" w:rsidP="003478CA"/>
                          <w:p w14:paraId="4FA2A9B0" w14:textId="77777777" w:rsidR="003478CA" w:rsidRDefault="003478CA" w:rsidP="003478CA"/>
                          <w:p w14:paraId="2E54A333" w14:textId="77777777" w:rsidR="003478CA" w:rsidRDefault="003478CA" w:rsidP="003478CA"/>
                          <w:p w14:paraId="0005A257" w14:textId="77777777" w:rsidR="003478CA" w:rsidRDefault="003478CA" w:rsidP="003478C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BDB0CB" id="Tekstvak 4" o:spid="_x0000_s1031" type="#_x0000_t202" style="position:absolute;left:0;text-align:left;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1A019C7C" w14:textId="7BBE0C18" w:rsidR="003478CA" w:rsidRPr="002A62AB" w:rsidRDefault="003478CA" w:rsidP="002C17E5">
                      <w:pPr>
                        <w:jc w:val="both"/>
                        <w:rPr>
                          <w:b/>
                          <w:bCs/>
                        </w:rPr>
                      </w:pPr>
                      <w:r w:rsidRPr="002A62AB">
                        <w:rPr>
                          <w:b/>
                          <w:bCs/>
                        </w:rPr>
                        <w:t xml:space="preserve">Geef hier aan </w:t>
                      </w:r>
                      <w:r>
                        <w:rPr>
                          <w:b/>
                          <w:bCs/>
                        </w:rPr>
                        <w:t xml:space="preserve">de hand van artikel 41, lid 7 en lid 8, aan welk subsidiepercentage per projectpartner wordt gehanteerd en </w:t>
                      </w:r>
                      <w:r w:rsidRPr="002A62AB">
                        <w:rPr>
                          <w:b/>
                          <w:bCs/>
                        </w:rPr>
                        <w:t>waarom:</w:t>
                      </w:r>
                    </w:p>
                    <w:p w14:paraId="4ADD042F" w14:textId="77777777" w:rsidR="003478CA" w:rsidRDefault="003478CA" w:rsidP="003478CA"/>
                    <w:p w14:paraId="1BF64F53" w14:textId="77777777" w:rsidR="003478CA" w:rsidRDefault="003478CA" w:rsidP="003478CA"/>
                    <w:p w14:paraId="534DEB3C" w14:textId="77777777" w:rsidR="003478CA" w:rsidRDefault="003478CA" w:rsidP="003478CA"/>
                    <w:p w14:paraId="6F462C98" w14:textId="77777777" w:rsidR="003478CA" w:rsidRDefault="003478CA" w:rsidP="003478CA"/>
                    <w:p w14:paraId="7229AE37" w14:textId="77777777" w:rsidR="003478CA" w:rsidRDefault="003478CA" w:rsidP="003478CA"/>
                    <w:p w14:paraId="440D5C81" w14:textId="77777777" w:rsidR="003478CA" w:rsidRDefault="003478CA" w:rsidP="003478CA"/>
                    <w:p w14:paraId="4FA2A9B0" w14:textId="77777777" w:rsidR="003478CA" w:rsidRDefault="003478CA" w:rsidP="003478CA"/>
                    <w:p w14:paraId="2E54A333" w14:textId="77777777" w:rsidR="003478CA" w:rsidRDefault="003478CA" w:rsidP="003478CA"/>
                    <w:p w14:paraId="0005A257" w14:textId="77777777" w:rsidR="003478CA" w:rsidRDefault="003478CA" w:rsidP="003478CA">
                      <w:r>
                        <w:t xml:space="preserve">  </w:t>
                      </w:r>
                    </w:p>
                  </w:txbxContent>
                </v:textbox>
                <w10:wrap type="topAndBottom" anchorx="margin"/>
              </v:shape>
            </w:pict>
          </mc:Fallback>
        </mc:AlternateContent>
      </w:r>
    </w:p>
    <w:p w14:paraId="63F01A93" w14:textId="0D3867A0" w:rsidR="003478CA" w:rsidRDefault="003478CA" w:rsidP="002C17E5">
      <w:pPr>
        <w:jc w:val="both"/>
      </w:pPr>
    </w:p>
    <w:p w14:paraId="261E4C18" w14:textId="7FBB7C6A" w:rsidR="00E7133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9 en 10</w:t>
      </w:r>
      <w:r w:rsidRPr="00326FA1">
        <w:rPr>
          <w:b/>
          <w:bCs/>
          <w:i/>
          <w:iCs/>
          <w:u w:val="single"/>
        </w:rPr>
        <w:t>:</w:t>
      </w:r>
    </w:p>
    <w:p w14:paraId="0EB013F0" w14:textId="6B3E4C51" w:rsidR="00A6352A" w:rsidRDefault="003478CA" w:rsidP="002C17E5">
      <w:pPr>
        <w:jc w:val="both"/>
      </w:pPr>
      <w:r>
        <w:t>Niet van toepassing, geen toelichting nodig</w:t>
      </w:r>
    </w:p>
    <w:p w14:paraId="1BDEF48F" w14:textId="4DB39FFB" w:rsidR="00BB0726" w:rsidRPr="00C72E38" w:rsidRDefault="00BB0726" w:rsidP="002C17E5">
      <w:pPr>
        <w:jc w:val="both"/>
      </w:pPr>
    </w:p>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4A09" w14:textId="77777777" w:rsidR="00E81604" w:rsidRDefault="00E8160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5071" w14:textId="29066F0F" w:rsidR="00EB2D26" w:rsidRDefault="00EB2D26" w:rsidP="00EB2D26">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216C54FE" wp14:editId="4F561699">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F4607B">
      <w:rPr>
        <w:rFonts w:asciiTheme="minorHAnsi" w:hAnsiTheme="minorHAnsi" w:cstheme="minorHAnsi"/>
        <w:b/>
        <w:bCs/>
        <w:color w:val="004A99"/>
      </w:rPr>
      <w:t>JTF</w:t>
    </w:r>
    <w:r>
      <w:rPr>
        <w:rFonts w:asciiTheme="minorHAnsi" w:hAnsiTheme="minorHAnsi" w:cstheme="minorHAnsi"/>
        <w:b/>
        <w:bCs/>
        <w:color w:val="004A99"/>
      </w:rPr>
      <w:t xml:space="preserve"> 2021-2027</w:t>
    </w:r>
  </w:p>
  <w:p w14:paraId="4FB1DBFA" w14:textId="77777777" w:rsidR="00E81604" w:rsidRPr="00EB2D26" w:rsidRDefault="00E81604" w:rsidP="00EB2D2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2E65" w14:textId="77777777" w:rsidR="00E81604" w:rsidRDefault="00E816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F4607B"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ABBD" w14:textId="77777777" w:rsidR="00E81604" w:rsidRDefault="00E8160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8375" w14:textId="77777777" w:rsidR="00E81604" w:rsidRDefault="00E8160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A166" w14:textId="77777777" w:rsidR="00E81604" w:rsidRDefault="00E816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85B0C4D"/>
    <w:multiLevelType w:val="hybridMultilevel"/>
    <w:tmpl w:val="2718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9"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23593367">
    <w:abstractNumId w:val="9"/>
  </w:num>
  <w:num w:numId="2" w16cid:durableId="1071464946">
    <w:abstractNumId w:val="3"/>
  </w:num>
  <w:num w:numId="3" w16cid:durableId="325062901">
    <w:abstractNumId w:val="13"/>
  </w:num>
  <w:num w:numId="4" w16cid:durableId="919098590">
    <w:abstractNumId w:val="8"/>
  </w:num>
  <w:num w:numId="5" w16cid:durableId="1345130782">
    <w:abstractNumId w:val="0"/>
  </w:num>
  <w:num w:numId="6" w16cid:durableId="869300571">
    <w:abstractNumId w:val="12"/>
  </w:num>
  <w:num w:numId="7" w16cid:durableId="1931698199">
    <w:abstractNumId w:val="1"/>
  </w:num>
  <w:num w:numId="8" w16cid:durableId="1937050934">
    <w:abstractNumId w:val="10"/>
  </w:num>
  <w:num w:numId="9" w16cid:durableId="161701057">
    <w:abstractNumId w:val="7"/>
  </w:num>
  <w:num w:numId="10" w16cid:durableId="1369257721">
    <w:abstractNumId w:val="8"/>
  </w:num>
  <w:num w:numId="11" w16cid:durableId="274560658">
    <w:abstractNumId w:val="8"/>
  </w:num>
  <w:num w:numId="12" w16cid:durableId="2099249209">
    <w:abstractNumId w:val="2"/>
  </w:num>
  <w:num w:numId="13" w16cid:durableId="1712420893">
    <w:abstractNumId w:val="5"/>
  </w:num>
  <w:num w:numId="14" w16cid:durableId="8530789">
    <w:abstractNumId w:val="11"/>
  </w:num>
  <w:num w:numId="15" w16cid:durableId="991180346">
    <w:abstractNumId w:val="6"/>
  </w:num>
  <w:num w:numId="16" w16cid:durableId="981275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0423"/>
    <w:rsid w:val="00007469"/>
    <w:rsid w:val="00021666"/>
    <w:rsid w:val="00034E5A"/>
    <w:rsid w:val="00037F2A"/>
    <w:rsid w:val="00072673"/>
    <w:rsid w:val="000A18D9"/>
    <w:rsid w:val="000D1C37"/>
    <w:rsid w:val="000D3E45"/>
    <w:rsid w:val="000E3BCF"/>
    <w:rsid w:val="000F3550"/>
    <w:rsid w:val="00102CAF"/>
    <w:rsid w:val="00102D36"/>
    <w:rsid w:val="00110A65"/>
    <w:rsid w:val="00112B7C"/>
    <w:rsid w:val="00115A95"/>
    <w:rsid w:val="001248A8"/>
    <w:rsid w:val="00141324"/>
    <w:rsid w:val="00176431"/>
    <w:rsid w:val="001955D0"/>
    <w:rsid w:val="00197612"/>
    <w:rsid w:val="001B5BF7"/>
    <w:rsid w:val="001B7E7E"/>
    <w:rsid w:val="001C405B"/>
    <w:rsid w:val="001C517A"/>
    <w:rsid w:val="001D03DE"/>
    <w:rsid w:val="002000A4"/>
    <w:rsid w:val="00201945"/>
    <w:rsid w:val="00211907"/>
    <w:rsid w:val="00224ACC"/>
    <w:rsid w:val="002643D4"/>
    <w:rsid w:val="00267E3F"/>
    <w:rsid w:val="0028560D"/>
    <w:rsid w:val="002A40B7"/>
    <w:rsid w:val="002C17E5"/>
    <w:rsid w:val="002D7EE3"/>
    <w:rsid w:val="00325225"/>
    <w:rsid w:val="003408E8"/>
    <w:rsid w:val="003478CA"/>
    <w:rsid w:val="0036762E"/>
    <w:rsid w:val="003812AF"/>
    <w:rsid w:val="003849F9"/>
    <w:rsid w:val="003950D3"/>
    <w:rsid w:val="003A5CE6"/>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04551"/>
    <w:rsid w:val="00511F93"/>
    <w:rsid w:val="00524790"/>
    <w:rsid w:val="005258BA"/>
    <w:rsid w:val="005471E0"/>
    <w:rsid w:val="00571B15"/>
    <w:rsid w:val="00571B71"/>
    <w:rsid w:val="005831C5"/>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45B8"/>
    <w:rsid w:val="0075030E"/>
    <w:rsid w:val="007840F7"/>
    <w:rsid w:val="007F5D2B"/>
    <w:rsid w:val="00822991"/>
    <w:rsid w:val="00834F47"/>
    <w:rsid w:val="008418FE"/>
    <w:rsid w:val="00844448"/>
    <w:rsid w:val="00881667"/>
    <w:rsid w:val="008858B5"/>
    <w:rsid w:val="00892732"/>
    <w:rsid w:val="00893CDE"/>
    <w:rsid w:val="008C4B99"/>
    <w:rsid w:val="008F09A8"/>
    <w:rsid w:val="009071EC"/>
    <w:rsid w:val="00912F32"/>
    <w:rsid w:val="009226F1"/>
    <w:rsid w:val="00925438"/>
    <w:rsid w:val="009436D9"/>
    <w:rsid w:val="00995CA7"/>
    <w:rsid w:val="00996F85"/>
    <w:rsid w:val="009D5089"/>
    <w:rsid w:val="00A01C22"/>
    <w:rsid w:val="00A30351"/>
    <w:rsid w:val="00A50BB8"/>
    <w:rsid w:val="00A6352A"/>
    <w:rsid w:val="00A654BA"/>
    <w:rsid w:val="00A76A29"/>
    <w:rsid w:val="00AC7021"/>
    <w:rsid w:val="00AF6D7F"/>
    <w:rsid w:val="00B17211"/>
    <w:rsid w:val="00B216D8"/>
    <w:rsid w:val="00B51362"/>
    <w:rsid w:val="00B83C70"/>
    <w:rsid w:val="00BA3684"/>
    <w:rsid w:val="00BB0726"/>
    <w:rsid w:val="00BB6462"/>
    <w:rsid w:val="00BE5191"/>
    <w:rsid w:val="00C22720"/>
    <w:rsid w:val="00C344BC"/>
    <w:rsid w:val="00C72E38"/>
    <w:rsid w:val="00C80912"/>
    <w:rsid w:val="00C93E9E"/>
    <w:rsid w:val="00CD1E0D"/>
    <w:rsid w:val="00D1255B"/>
    <w:rsid w:val="00D548EE"/>
    <w:rsid w:val="00D7141E"/>
    <w:rsid w:val="00D842D8"/>
    <w:rsid w:val="00D95557"/>
    <w:rsid w:val="00DA27F6"/>
    <w:rsid w:val="00DA6C3D"/>
    <w:rsid w:val="00DB5269"/>
    <w:rsid w:val="00DD409F"/>
    <w:rsid w:val="00E005DA"/>
    <w:rsid w:val="00E01953"/>
    <w:rsid w:val="00E161A6"/>
    <w:rsid w:val="00E24DDE"/>
    <w:rsid w:val="00E43808"/>
    <w:rsid w:val="00E7133A"/>
    <w:rsid w:val="00E742BB"/>
    <w:rsid w:val="00E7563F"/>
    <w:rsid w:val="00E81604"/>
    <w:rsid w:val="00EB2D26"/>
    <w:rsid w:val="00EC2A89"/>
    <w:rsid w:val="00EE515E"/>
    <w:rsid w:val="00EF4900"/>
    <w:rsid w:val="00F13C3C"/>
    <w:rsid w:val="00F23A27"/>
    <w:rsid w:val="00F4607B"/>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E8160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81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631543">
      <w:bodyDiv w:val="1"/>
      <w:marLeft w:val="0"/>
      <w:marRight w:val="0"/>
      <w:marTop w:val="0"/>
      <w:marBottom w:val="0"/>
      <w:divBdr>
        <w:top w:val="none" w:sz="0" w:space="0" w:color="auto"/>
        <w:left w:val="none" w:sz="0" w:space="0" w:color="auto"/>
        <w:bottom w:val="none" w:sz="0" w:space="0" w:color="auto"/>
        <w:right w:val="none" w:sz="0" w:space="0" w:color="auto"/>
      </w:divBdr>
    </w:div>
    <w:div w:id="1918124500">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698E9801-864D-4C0E-A37A-BB14C9130F8A}">
  <ds:schemaRefs>
    <ds:schemaRef ds:uri="http://schemas.openxmlformats.org/officeDocument/2006/bibliography"/>
  </ds:schemaRefs>
</ds:datastoreItem>
</file>

<file path=customXml/itemProps2.xml><?xml version="1.0" encoding="utf-8"?>
<ds:datastoreItem xmlns:ds="http://schemas.openxmlformats.org/officeDocument/2006/customXml" ds:itemID="{630B344D-11A0-419F-B1F9-2471AB91193C}"/>
</file>

<file path=customXml/itemProps3.xml><?xml version="1.0" encoding="utf-8"?>
<ds:datastoreItem xmlns:ds="http://schemas.openxmlformats.org/officeDocument/2006/customXml" ds:itemID="{467215A6-45F7-4FC1-AAA3-77D6DC5B4790}">
  <ds:schemaRefs>
    <ds:schemaRef ds:uri="http://schemas.microsoft.com/sharepoint/v3/contenttype/forms"/>
  </ds:schemaRefs>
</ds:datastoreItem>
</file>

<file path=customXml/itemProps4.xml><?xml version="1.0" encoding="utf-8"?>
<ds:datastoreItem xmlns:ds="http://schemas.openxmlformats.org/officeDocument/2006/customXml" ds:itemID="{0541DB37-90BF-47FF-89AF-3CFA71E72D3D}">
  <ds:schemaRefs>
    <ds:schemaRef ds:uri="http://schemas.microsoft.com/office/2006/metadata/properties"/>
    <ds:schemaRef ds:uri="http://schemas.microsoft.com/office/infopath/2007/PartnerControls"/>
    <ds:schemaRef ds:uri="3251086a-4173-45aa-a638-81eb6a300a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987</Words>
  <Characters>5433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2023-10-03T10:49:00Z</dcterms:created>
  <dcterms:modified xsi:type="dcterms:W3CDTF">2023-10-18T07:38:00Z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