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95ED7" w14:textId="661DA4A4" w:rsidR="00F815C1" w:rsidRPr="00326FA1" w:rsidRDefault="00F815C1" w:rsidP="00F815C1">
      <w:pPr>
        <w:rPr>
          <w:b/>
          <w:bCs/>
          <w:sz w:val="24"/>
          <w:szCs w:val="24"/>
        </w:rPr>
      </w:pPr>
      <w:bookmarkStart w:id="0" w:name="_Hlk87387065"/>
      <w:bookmarkStart w:id="1" w:name="_Hlk87471542"/>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56</w:t>
      </w:r>
      <w:r w:rsidR="000E4202">
        <w:rPr>
          <w:b/>
          <w:bCs/>
          <w:sz w:val="24"/>
          <w:szCs w:val="24"/>
        </w:rPr>
        <w:t xml:space="preserve"> ter</w:t>
      </w:r>
      <w:r>
        <w:rPr>
          <w:b/>
          <w:bCs/>
          <w:sz w:val="24"/>
          <w:szCs w:val="24"/>
        </w:rPr>
        <w:t xml:space="preserve">: </w:t>
      </w:r>
      <w:r w:rsidRPr="00326FA1">
        <w:rPr>
          <w:b/>
          <w:bCs/>
          <w:sz w:val="24"/>
          <w:szCs w:val="24"/>
        </w:rPr>
        <w:t xml:space="preserve">steun voor </w:t>
      </w:r>
      <w:r w:rsidR="000E4202">
        <w:rPr>
          <w:b/>
          <w:bCs/>
          <w:sz w:val="24"/>
          <w:szCs w:val="24"/>
        </w:rPr>
        <w:t>zeehavens</w:t>
      </w:r>
    </w:p>
    <w:bookmarkEnd w:id="1"/>
    <w:p w14:paraId="098B1AA2" w14:textId="77777777" w:rsidR="00F815C1" w:rsidRDefault="00F815C1" w:rsidP="00102CAF"/>
    <w:p w14:paraId="4D1DAA4F" w14:textId="7A5909F9" w:rsidR="00102CAF" w:rsidRDefault="00102CAF" w:rsidP="00102CAF"/>
    <w:p w14:paraId="7866F44B" w14:textId="77777777" w:rsidR="00F815C1" w:rsidRPr="00615E39" w:rsidRDefault="00F815C1" w:rsidP="00F815C1">
      <w:pPr>
        <w:rPr>
          <w:b/>
          <w:bCs/>
          <w:u w:val="single"/>
        </w:rPr>
      </w:pPr>
      <w:bookmarkStart w:id="2" w:name="_Hlk87386336"/>
      <w:r w:rsidRPr="00615E39">
        <w:rPr>
          <w:b/>
          <w:bCs/>
          <w:u w:val="single"/>
        </w:rPr>
        <w:t>Inleiding</w:t>
      </w:r>
    </w:p>
    <w:p w14:paraId="20B6C85A" w14:textId="03A17CDB" w:rsidR="00F815C1" w:rsidRPr="00495FA1" w:rsidRDefault="00F815C1" w:rsidP="0068373B">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rPr>
          <w:t>Algemene Groepsvrijstellingsverordening </w:t>
        </w:r>
      </w:hyperlink>
      <w:r w:rsidRPr="00495FA1">
        <w:t>(AGVV).</w:t>
      </w:r>
    </w:p>
    <w:p w14:paraId="1F30D5C7" w14:textId="77777777" w:rsidR="00F815C1" w:rsidRPr="00495FA1" w:rsidRDefault="00F815C1" w:rsidP="0068373B">
      <w:pPr>
        <w:jc w:val="both"/>
      </w:pPr>
    </w:p>
    <w:p w14:paraId="17FD425E" w14:textId="3139DC90" w:rsidR="0068373B" w:rsidRDefault="00F815C1" w:rsidP="0068373B">
      <w:pPr>
        <w:jc w:val="both"/>
      </w:pPr>
      <w:r w:rsidRPr="00495FA1">
        <w:t>Eén van de artikelen die gebruikt k</w:t>
      </w:r>
      <w:r>
        <w:t>an</w:t>
      </w:r>
      <w:r w:rsidRPr="00495FA1">
        <w:t xml:space="preserve"> worden voor is artikel </w:t>
      </w:r>
      <w:r>
        <w:t>56</w:t>
      </w:r>
      <w:r w:rsidR="000E4202">
        <w:t xml:space="preserve"> ter</w:t>
      </w:r>
      <w:r w:rsidRPr="00495FA1">
        <w:t xml:space="preserve">. Dit artikel gaat over </w:t>
      </w:r>
      <w:r w:rsidR="000E4202">
        <w:t>steun voor zeehavens</w:t>
      </w:r>
      <w:r w:rsidR="0068373B">
        <w:t>.</w:t>
      </w:r>
    </w:p>
    <w:p w14:paraId="542A9C1C" w14:textId="69E7C44C" w:rsidR="00392D00" w:rsidRDefault="00392D00" w:rsidP="0068373B">
      <w:pPr>
        <w:jc w:val="both"/>
      </w:pPr>
    </w:p>
    <w:p w14:paraId="2F85E5CC" w14:textId="342E15C9" w:rsidR="00F815C1" w:rsidRDefault="00F815C1" w:rsidP="0068373B">
      <w:pPr>
        <w:jc w:val="both"/>
      </w:pPr>
      <w:r w:rsidRPr="00495FA1">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56</w:t>
      </w:r>
      <w:r w:rsidR="000E4202">
        <w:t xml:space="preserve"> ter</w:t>
      </w:r>
      <w:r w:rsidRPr="00495FA1">
        <w:t xml:space="preserve">, aan te geven waarom het project voldoet aan de gestelde voorwaarden. </w:t>
      </w:r>
      <w:r>
        <w:br/>
      </w:r>
    </w:p>
    <w:p w14:paraId="3ECD86EB" w14:textId="77777777" w:rsidR="00F815C1" w:rsidRDefault="00F815C1" w:rsidP="0068373B">
      <w:pPr>
        <w:jc w:val="both"/>
      </w:pPr>
      <w:r>
        <w:t xml:space="preserve">Let op: u geeft een toelichting in de tekstblokken.  </w:t>
      </w:r>
    </w:p>
    <w:bookmarkEnd w:id="2"/>
    <w:p w14:paraId="44E0A000" w14:textId="77777777" w:rsidR="00F815C1" w:rsidRDefault="00F815C1" w:rsidP="0068373B">
      <w:pPr>
        <w:jc w:val="both"/>
      </w:pPr>
    </w:p>
    <w:p w14:paraId="6B88CE23" w14:textId="77777777" w:rsidR="00F815C1" w:rsidRDefault="00F815C1" w:rsidP="0068373B">
      <w:pPr>
        <w:jc w:val="both"/>
      </w:pPr>
    </w:p>
    <w:p w14:paraId="2C850460" w14:textId="15CB51EC" w:rsidR="0068373B" w:rsidRDefault="00F815C1" w:rsidP="0068373B">
      <w:pPr>
        <w:jc w:val="both"/>
        <w:rPr>
          <w:b/>
          <w:bCs/>
          <w:i/>
          <w:iCs/>
          <w:u w:val="single"/>
        </w:rPr>
      </w:pPr>
      <w:bookmarkStart w:id="4" w:name="_Hlk87387140"/>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ter</w:t>
      </w:r>
      <w:r w:rsidRPr="00326FA1">
        <w:rPr>
          <w:b/>
          <w:bCs/>
          <w:i/>
          <w:iCs/>
          <w:u w:val="single"/>
        </w:rPr>
        <w:t>, lid 1:</w:t>
      </w:r>
      <w:bookmarkEnd w:id="4"/>
    </w:p>
    <w:p w14:paraId="66704504" w14:textId="2883C56E" w:rsidR="00102CAF" w:rsidRDefault="000E4202" w:rsidP="000E4202">
      <w:pPr>
        <w:jc w:val="both"/>
        <w:rPr>
          <w:i/>
          <w:iCs/>
        </w:rPr>
      </w:pPr>
      <w:r w:rsidRPr="000E4202">
        <w:rPr>
          <w:i/>
          <w:iCs/>
        </w:rPr>
        <w:t>Steun voor zeehavens is verenigbaar met de interne markt in de</w:t>
      </w:r>
      <w:r>
        <w:rPr>
          <w:i/>
          <w:iCs/>
        </w:rPr>
        <w:t xml:space="preserve"> </w:t>
      </w:r>
      <w:r w:rsidRPr="000E4202">
        <w:rPr>
          <w:i/>
          <w:iCs/>
        </w:rPr>
        <w:t>zin van artikel 107, lid 3, van het Verdrag en is van de aanmeldingsverplichting van artikel 108, lid 3, van het Verdrag vrijgesteld, mits de</w:t>
      </w:r>
      <w:r>
        <w:rPr>
          <w:i/>
          <w:iCs/>
        </w:rPr>
        <w:t xml:space="preserve"> </w:t>
      </w:r>
      <w:r w:rsidRPr="000E4202">
        <w:rPr>
          <w:i/>
          <w:iCs/>
        </w:rPr>
        <w:t>in dit artikel en in hoofdstuk I vastgestelde voorwaarden zijn vervuld.</w:t>
      </w:r>
    </w:p>
    <w:p w14:paraId="0883BF48" w14:textId="77777777" w:rsidR="00190A4F" w:rsidRDefault="00190A4F" w:rsidP="0028239C">
      <w:pPr>
        <w:jc w:val="both"/>
      </w:pPr>
    </w:p>
    <w:p w14:paraId="42DFBC2B" w14:textId="77777777" w:rsidR="008F45FC" w:rsidRDefault="0028239C" w:rsidP="000E4202">
      <w:pPr>
        <w:jc w:val="both"/>
      </w:pPr>
      <w:r>
        <w:rPr>
          <w:b/>
          <w:bCs/>
        </w:rPr>
        <w:t xml:space="preserve">Toelichting: </w:t>
      </w:r>
      <w:r>
        <w:t xml:space="preserve">„zeehaven’’: een haven die voornamelijk dient voor de ontvangst van </w:t>
      </w:r>
    </w:p>
    <w:p w14:paraId="37E0A21F" w14:textId="3FB8513C" w:rsidR="008F45FC" w:rsidRPr="008F45FC" w:rsidRDefault="0028239C" w:rsidP="0068373B">
      <w:pPr>
        <w:jc w:val="both"/>
      </w:pPr>
      <w:r>
        <w:t>zeeschepen;</w:t>
      </w:r>
    </w:p>
    <w:p w14:paraId="78B43692" w14:textId="76C99428" w:rsidR="0028239C" w:rsidRDefault="008F45FC" w:rsidP="0068373B">
      <w:pPr>
        <w:jc w:val="both"/>
        <w:rPr>
          <w:b/>
          <w:bCs/>
          <w:i/>
          <w:iCs/>
          <w:u w:val="single"/>
        </w:rPr>
      </w:pPr>
      <w:r>
        <w:rPr>
          <w:noProof/>
          <w:lang w:eastAsia="nl-NL"/>
        </w:rPr>
        <mc:AlternateContent>
          <mc:Choice Requires="wps">
            <w:drawing>
              <wp:anchor distT="45720" distB="45720" distL="114300" distR="114300" simplePos="0" relativeHeight="251681792" behindDoc="0" locked="0" layoutInCell="1" allowOverlap="1" wp14:anchorId="2E45CCB3" wp14:editId="66DC1B8C">
                <wp:simplePos x="0" y="0"/>
                <wp:positionH relativeFrom="margin">
                  <wp:posOffset>0</wp:posOffset>
                </wp:positionH>
                <wp:positionV relativeFrom="paragraph">
                  <wp:posOffset>222885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172692B" w14:textId="175E67CC" w:rsidR="008F45FC" w:rsidRPr="002A62AB" w:rsidRDefault="008F45FC" w:rsidP="008F45FC">
                            <w:pPr>
                              <w:jc w:val="both"/>
                              <w:rPr>
                                <w:b/>
                                <w:bCs/>
                              </w:rPr>
                            </w:pPr>
                            <w:r w:rsidRPr="002A62AB">
                              <w:rPr>
                                <w:b/>
                                <w:bCs/>
                              </w:rPr>
                              <w:t xml:space="preserve">Geef hier </w:t>
                            </w:r>
                            <w:r>
                              <w:rPr>
                                <w:b/>
                                <w:bCs/>
                              </w:rPr>
                              <w:t>aan waarom sprake is van een zeehaven conform bovenstaande definitie</w:t>
                            </w:r>
                            <w:r w:rsidRPr="002A62AB">
                              <w:rPr>
                                <w:b/>
                                <w:bCs/>
                              </w:rPr>
                              <w:t>:</w:t>
                            </w:r>
                          </w:p>
                          <w:p w14:paraId="5D395F43" w14:textId="77777777" w:rsidR="008F45FC" w:rsidRDefault="008F45FC" w:rsidP="008F45FC"/>
                          <w:p w14:paraId="7D087E2E" w14:textId="77777777" w:rsidR="008F45FC" w:rsidRDefault="008F45FC" w:rsidP="008F45FC"/>
                          <w:p w14:paraId="49DD99AE" w14:textId="77777777" w:rsidR="008F45FC" w:rsidRDefault="008F45FC" w:rsidP="008F45FC"/>
                          <w:p w14:paraId="555D8280" w14:textId="77777777" w:rsidR="008F45FC" w:rsidRDefault="008F45FC" w:rsidP="008F45FC"/>
                          <w:p w14:paraId="7F643D9D" w14:textId="77777777" w:rsidR="008F45FC" w:rsidRDefault="008F45FC" w:rsidP="008F45FC"/>
                          <w:p w14:paraId="439CBD6D" w14:textId="77777777" w:rsidR="008F45FC" w:rsidRDefault="008F45FC" w:rsidP="008F45FC"/>
                          <w:p w14:paraId="6F1BCF25" w14:textId="77777777" w:rsidR="008F45FC" w:rsidRDefault="008F45FC" w:rsidP="008F45FC"/>
                          <w:p w14:paraId="18E6A266" w14:textId="77777777" w:rsidR="008F45FC" w:rsidRDefault="008F45FC" w:rsidP="008F45FC"/>
                          <w:p w14:paraId="62F0E284" w14:textId="77777777" w:rsidR="008F45FC" w:rsidRDefault="008F45FC" w:rsidP="008F45F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E45CCB3" id="_x0000_t202" coordsize="21600,21600" o:spt="202" path="m,l,21600r21600,l21600,xe">
                <v:stroke joinstyle="miter"/>
                <v:path gradientshapeok="t" o:connecttype="rect"/>
              </v:shapetype>
              <v:shape id="Tekstvak 2" o:spid="_x0000_s1026" type="#_x0000_t202" style="position:absolute;left:0;text-align:left;margin-left:0;margin-top:17.5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4172692B" w14:textId="175E67CC" w:rsidR="008F45FC" w:rsidRPr="002A62AB" w:rsidRDefault="008F45FC" w:rsidP="008F45FC">
                      <w:pPr>
                        <w:jc w:val="both"/>
                        <w:rPr>
                          <w:b/>
                          <w:bCs/>
                        </w:rPr>
                      </w:pPr>
                      <w:r w:rsidRPr="002A62AB">
                        <w:rPr>
                          <w:b/>
                          <w:bCs/>
                        </w:rPr>
                        <w:t xml:space="preserve">Geef hier </w:t>
                      </w:r>
                      <w:r>
                        <w:rPr>
                          <w:b/>
                          <w:bCs/>
                        </w:rPr>
                        <w:t>aan waarom sprake is van een zeehaven conform bovenstaande definitie</w:t>
                      </w:r>
                      <w:r w:rsidRPr="002A62AB">
                        <w:rPr>
                          <w:b/>
                          <w:bCs/>
                        </w:rPr>
                        <w:t>:</w:t>
                      </w:r>
                    </w:p>
                    <w:p w14:paraId="5D395F43" w14:textId="77777777" w:rsidR="008F45FC" w:rsidRDefault="008F45FC" w:rsidP="008F45FC"/>
                    <w:p w14:paraId="7D087E2E" w14:textId="77777777" w:rsidR="008F45FC" w:rsidRDefault="008F45FC" w:rsidP="008F45FC"/>
                    <w:p w14:paraId="49DD99AE" w14:textId="77777777" w:rsidR="008F45FC" w:rsidRDefault="008F45FC" w:rsidP="008F45FC"/>
                    <w:p w14:paraId="555D8280" w14:textId="77777777" w:rsidR="008F45FC" w:rsidRDefault="008F45FC" w:rsidP="008F45FC"/>
                    <w:p w14:paraId="7F643D9D" w14:textId="77777777" w:rsidR="008F45FC" w:rsidRDefault="008F45FC" w:rsidP="008F45FC"/>
                    <w:p w14:paraId="439CBD6D" w14:textId="77777777" w:rsidR="008F45FC" w:rsidRDefault="008F45FC" w:rsidP="008F45FC"/>
                    <w:p w14:paraId="6F1BCF25" w14:textId="77777777" w:rsidR="008F45FC" w:rsidRDefault="008F45FC" w:rsidP="008F45FC"/>
                    <w:p w14:paraId="18E6A266" w14:textId="77777777" w:rsidR="008F45FC" w:rsidRDefault="008F45FC" w:rsidP="008F45FC"/>
                    <w:p w14:paraId="62F0E284" w14:textId="77777777" w:rsidR="008F45FC" w:rsidRDefault="008F45FC" w:rsidP="008F45FC">
                      <w:r>
                        <w:t xml:space="preserve">  </w:t>
                      </w:r>
                    </w:p>
                  </w:txbxContent>
                </v:textbox>
                <w10:wrap type="topAndBottom" anchorx="margin"/>
              </v:shape>
            </w:pict>
          </mc:Fallback>
        </mc:AlternateContent>
      </w:r>
    </w:p>
    <w:p w14:paraId="0DD79BBC" w14:textId="77777777" w:rsidR="00190A4F" w:rsidRDefault="00190A4F" w:rsidP="00190A4F">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lid 1</w:t>
      </w:r>
      <w:r>
        <w:rPr>
          <w:b/>
          <w:bCs/>
          <w:i/>
          <w:iCs/>
          <w:u w:val="single"/>
        </w:rPr>
        <w:t xml:space="preserve"> bis</w:t>
      </w:r>
      <w:r w:rsidRPr="00326FA1">
        <w:rPr>
          <w:b/>
          <w:bCs/>
          <w:i/>
          <w:iCs/>
          <w:u w:val="single"/>
        </w:rPr>
        <w:t>:</w:t>
      </w:r>
    </w:p>
    <w:p w14:paraId="237E2ACE" w14:textId="77777777" w:rsidR="00190A4F" w:rsidRDefault="00190A4F" w:rsidP="00190A4F">
      <w:pPr>
        <w:jc w:val="both"/>
        <w:rPr>
          <w:i/>
          <w:iCs/>
        </w:rPr>
      </w:pPr>
      <w:r w:rsidRPr="00190A4F">
        <w:rPr>
          <w:i/>
          <w:iCs/>
        </w:rPr>
        <w:t>Steun op grond van dit artikel wordt niet toegekend voor het bouwen, installeren of upgraden van infrastructuur waarmee schepen worden voorzien van fossiele brandstoffen, zoals diesel, aardgas in gasvorm (gecomprimeerd aardgas (CNG)), aardgas in vloeibare vorm (vloeibaar aardgas (LNG)) en vloeibaar petroleumgas (LPG).</w:t>
      </w:r>
    </w:p>
    <w:p w14:paraId="1383C6E8" w14:textId="77777777" w:rsidR="008F45FC" w:rsidRDefault="008F45FC" w:rsidP="0068373B">
      <w:pPr>
        <w:jc w:val="both"/>
        <w:rPr>
          <w:b/>
          <w:bCs/>
          <w:i/>
          <w:iCs/>
          <w:u w:val="single"/>
        </w:rPr>
      </w:pPr>
    </w:p>
    <w:p w14:paraId="6977ABA9" w14:textId="77777777" w:rsidR="00190A4F" w:rsidRDefault="00190A4F" w:rsidP="0068373B">
      <w:pPr>
        <w:jc w:val="both"/>
        <w:rPr>
          <w:b/>
          <w:bCs/>
          <w:i/>
          <w:iCs/>
          <w:u w:val="single"/>
        </w:rPr>
      </w:pPr>
    </w:p>
    <w:p w14:paraId="4898EC35" w14:textId="77777777" w:rsidR="00190A4F" w:rsidRDefault="00190A4F" w:rsidP="0068373B">
      <w:pPr>
        <w:jc w:val="both"/>
        <w:rPr>
          <w:b/>
          <w:bCs/>
          <w:i/>
          <w:iCs/>
          <w:u w:val="single"/>
        </w:rPr>
      </w:pPr>
    </w:p>
    <w:p w14:paraId="46C9BB7B" w14:textId="25B868FE" w:rsidR="00190A4F" w:rsidRDefault="00190A4F" w:rsidP="0068373B">
      <w:pPr>
        <w:jc w:val="both"/>
        <w:rPr>
          <w:b/>
          <w:bCs/>
          <w:i/>
          <w:iCs/>
          <w:u w:val="single"/>
        </w:rPr>
      </w:pPr>
      <w:r>
        <w:rPr>
          <w:noProof/>
          <w:lang w:eastAsia="nl-NL"/>
        </w:rPr>
        <w:lastRenderedPageBreak/>
        <mc:AlternateContent>
          <mc:Choice Requires="wps">
            <w:drawing>
              <wp:anchor distT="45720" distB="45720" distL="114300" distR="114300" simplePos="0" relativeHeight="251683840" behindDoc="0" locked="0" layoutInCell="1" allowOverlap="1" wp14:anchorId="2EA08FFC" wp14:editId="60C07F1D">
                <wp:simplePos x="0" y="0"/>
                <wp:positionH relativeFrom="margin">
                  <wp:posOffset>0</wp:posOffset>
                </wp:positionH>
                <wp:positionV relativeFrom="paragraph">
                  <wp:posOffset>219710</wp:posOffset>
                </wp:positionV>
                <wp:extent cx="5405119" cy="634364"/>
                <wp:effectExtent l="0" t="0" r="24765" b="13970"/>
                <wp:wrapTopAndBottom/>
                <wp:docPr id="1062561510" name="Tekstvak 106256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029CD16" w14:textId="53A57D40" w:rsidR="00190A4F" w:rsidRPr="002A62AB" w:rsidRDefault="00190A4F" w:rsidP="00190A4F">
                            <w:pPr>
                              <w:jc w:val="both"/>
                              <w:rPr>
                                <w:b/>
                                <w:bCs/>
                              </w:rPr>
                            </w:pPr>
                            <w:r w:rsidRPr="002A62AB">
                              <w:rPr>
                                <w:b/>
                                <w:bCs/>
                              </w:rPr>
                              <w:t xml:space="preserve">Geef hier aan waarom </w:t>
                            </w:r>
                            <w:r>
                              <w:rPr>
                                <w:b/>
                                <w:bCs/>
                              </w:rPr>
                              <w:t>wordt voldaan</w:t>
                            </w:r>
                            <w:r w:rsidRPr="002A62AB">
                              <w:rPr>
                                <w:b/>
                                <w:bCs/>
                              </w:rPr>
                              <w:t xml:space="preserve"> aan artikel </w:t>
                            </w:r>
                            <w:r>
                              <w:rPr>
                                <w:b/>
                                <w:bCs/>
                              </w:rPr>
                              <w:t>56 ter</w:t>
                            </w:r>
                            <w:r w:rsidRPr="002A62AB">
                              <w:rPr>
                                <w:b/>
                                <w:bCs/>
                              </w:rPr>
                              <w:t xml:space="preserve">, lid </w:t>
                            </w:r>
                            <w:r>
                              <w:rPr>
                                <w:b/>
                                <w:bCs/>
                              </w:rPr>
                              <w:t>1 bis</w:t>
                            </w:r>
                            <w:r w:rsidRPr="002A62AB">
                              <w:rPr>
                                <w:b/>
                                <w:bCs/>
                              </w:rPr>
                              <w:t>:</w:t>
                            </w:r>
                          </w:p>
                          <w:p w14:paraId="1EAD8D9A" w14:textId="77777777" w:rsidR="00190A4F" w:rsidRDefault="00190A4F" w:rsidP="00190A4F"/>
                          <w:p w14:paraId="031E00CD" w14:textId="77777777" w:rsidR="00190A4F" w:rsidRDefault="00190A4F" w:rsidP="00190A4F"/>
                          <w:p w14:paraId="31116043" w14:textId="77777777" w:rsidR="00190A4F" w:rsidRDefault="00190A4F" w:rsidP="00190A4F"/>
                          <w:p w14:paraId="02A6AF21" w14:textId="77777777" w:rsidR="00190A4F" w:rsidRDefault="00190A4F" w:rsidP="00190A4F"/>
                          <w:p w14:paraId="4F9945BA" w14:textId="77777777" w:rsidR="00190A4F" w:rsidRDefault="00190A4F" w:rsidP="00190A4F"/>
                          <w:p w14:paraId="4614C804" w14:textId="77777777" w:rsidR="00190A4F" w:rsidRDefault="00190A4F" w:rsidP="00190A4F"/>
                          <w:p w14:paraId="264A0AF6" w14:textId="77777777" w:rsidR="00190A4F" w:rsidRDefault="00190A4F" w:rsidP="00190A4F"/>
                          <w:p w14:paraId="01933A1D" w14:textId="77777777" w:rsidR="00190A4F" w:rsidRDefault="00190A4F" w:rsidP="00190A4F"/>
                          <w:p w14:paraId="08292D9A" w14:textId="77777777" w:rsidR="00190A4F" w:rsidRDefault="00190A4F" w:rsidP="00190A4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A08FFC" id="Tekstvak 1062561510" o:spid="_x0000_s1027" type="#_x0000_t202" style="position:absolute;left:0;text-align:left;margin-left:0;margin-top:17.3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">
                <v:textbox style="mso-fit-shape-to-text:t">
                  <w:txbxContent>
                    <w:p w14:paraId="4029CD16" w14:textId="53A57D40" w:rsidR="00190A4F" w:rsidRPr="002A62AB" w:rsidRDefault="00190A4F" w:rsidP="00190A4F">
                      <w:pPr>
                        <w:jc w:val="both"/>
                        <w:rPr>
                          <w:b/>
                          <w:bCs/>
                        </w:rPr>
                      </w:pPr>
                      <w:r w:rsidRPr="002A62AB">
                        <w:rPr>
                          <w:b/>
                          <w:bCs/>
                        </w:rPr>
                        <w:t xml:space="preserve">Geef hier aan waarom </w:t>
                      </w:r>
                      <w:r>
                        <w:rPr>
                          <w:b/>
                          <w:bCs/>
                        </w:rPr>
                        <w:t>wordt voldaan</w:t>
                      </w:r>
                      <w:r w:rsidRPr="002A62AB">
                        <w:rPr>
                          <w:b/>
                          <w:bCs/>
                        </w:rPr>
                        <w:t xml:space="preserve"> aan artikel </w:t>
                      </w:r>
                      <w:r>
                        <w:rPr>
                          <w:b/>
                          <w:bCs/>
                        </w:rPr>
                        <w:t>56 ter</w:t>
                      </w:r>
                      <w:r w:rsidRPr="002A62AB">
                        <w:rPr>
                          <w:b/>
                          <w:bCs/>
                        </w:rPr>
                        <w:t xml:space="preserve">, lid </w:t>
                      </w:r>
                      <w:r>
                        <w:rPr>
                          <w:b/>
                          <w:bCs/>
                        </w:rPr>
                        <w:t>1 bis</w:t>
                      </w:r>
                      <w:r w:rsidRPr="002A62AB">
                        <w:rPr>
                          <w:b/>
                          <w:bCs/>
                        </w:rPr>
                        <w:t>:</w:t>
                      </w:r>
                    </w:p>
                    <w:p w14:paraId="1EAD8D9A" w14:textId="77777777" w:rsidR="00190A4F" w:rsidRDefault="00190A4F" w:rsidP="00190A4F"/>
                    <w:p w14:paraId="031E00CD" w14:textId="77777777" w:rsidR="00190A4F" w:rsidRDefault="00190A4F" w:rsidP="00190A4F"/>
                    <w:p w14:paraId="31116043" w14:textId="77777777" w:rsidR="00190A4F" w:rsidRDefault="00190A4F" w:rsidP="00190A4F"/>
                    <w:p w14:paraId="02A6AF21" w14:textId="77777777" w:rsidR="00190A4F" w:rsidRDefault="00190A4F" w:rsidP="00190A4F"/>
                    <w:p w14:paraId="4F9945BA" w14:textId="77777777" w:rsidR="00190A4F" w:rsidRDefault="00190A4F" w:rsidP="00190A4F"/>
                    <w:p w14:paraId="4614C804" w14:textId="77777777" w:rsidR="00190A4F" w:rsidRDefault="00190A4F" w:rsidP="00190A4F"/>
                    <w:p w14:paraId="264A0AF6" w14:textId="77777777" w:rsidR="00190A4F" w:rsidRDefault="00190A4F" w:rsidP="00190A4F"/>
                    <w:p w14:paraId="01933A1D" w14:textId="77777777" w:rsidR="00190A4F" w:rsidRDefault="00190A4F" w:rsidP="00190A4F"/>
                    <w:p w14:paraId="08292D9A" w14:textId="77777777" w:rsidR="00190A4F" w:rsidRDefault="00190A4F" w:rsidP="00190A4F">
                      <w:r>
                        <w:t xml:space="preserve">  </w:t>
                      </w:r>
                    </w:p>
                  </w:txbxContent>
                </v:textbox>
                <w10:wrap type="topAndBottom" anchorx="margin"/>
              </v:shape>
            </w:pict>
          </mc:Fallback>
        </mc:AlternateContent>
      </w:r>
    </w:p>
    <w:p w14:paraId="34DE1848" w14:textId="77777777" w:rsidR="00190A4F" w:rsidRDefault="00190A4F" w:rsidP="0068373B">
      <w:pPr>
        <w:jc w:val="both"/>
        <w:rPr>
          <w:b/>
          <w:bCs/>
          <w:i/>
          <w:iCs/>
          <w:u w:val="single"/>
        </w:rPr>
      </w:pPr>
    </w:p>
    <w:p w14:paraId="5B2B6CB4" w14:textId="29431D67" w:rsidR="0068373B" w:rsidRDefault="00F815C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ter</w:t>
      </w:r>
      <w:r w:rsidRPr="00326FA1">
        <w:rPr>
          <w:b/>
          <w:bCs/>
          <w:i/>
          <w:iCs/>
          <w:u w:val="single"/>
        </w:rPr>
        <w:t xml:space="preserve">, lid </w:t>
      </w:r>
      <w:r>
        <w:rPr>
          <w:b/>
          <w:bCs/>
          <w:i/>
          <w:iCs/>
          <w:u w:val="single"/>
        </w:rPr>
        <w:t>2:</w:t>
      </w:r>
    </w:p>
    <w:p w14:paraId="5A8F88F6" w14:textId="09222849" w:rsidR="000E4202" w:rsidRPr="000E4202" w:rsidRDefault="000E4202" w:rsidP="000E4202">
      <w:pPr>
        <w:jc w:val="both"/>
        <w:rPr>
          <w:i/>
          <w:iCs/>
        </w:rPr>
      </w:pPr>
      <w:r w:rsidRPr="000E4202">
        <w:rPr>
          <w:i/>
          <w:iCs/>
        </w:rPr>
        <w:t>De in aanmerking komende kosten zijn de kosten, met inbegrip</w:t>
      </w:r>
      <w:r>
        <w:rPr>
          <w:i/>
          <w:iCs/>
        </w:rPr>
        <w:t xml:space="preserve"> </w:t>
      </w:r>
      <w:r w:rsidRPr="000E4202">
        <w:rPr>
          <w:i/>
          <w:iCs/>
        </w:rPr>
        <w:t>van planningkosten, van:</w:t>
      </w:r>
    </w:p>
    <w:p w14:paraId="04C22BED" w14:textId="77777777" w:rsidR="000E4202" w:rsidRDefault="000E4202" w:rsidP="000E4202">
      <w:pPr>
        <w:jc w:val="both"/>
        <w:rPr>
          <w:i/>
          <w:iCs/>
        </w:rPr>
      </w:pPr>
    </w:p>
    <w:p w14:paraId="4F861983" w14:textId="66347039" w:rsidR="000E4202" w:rsidRPr="000E4202" w:rsidRDefault="000E4202" w:rsidP="000E4202">
      <w:pPr>
        <w:jc w:val="both"/>
        <w:rPr>
          <w:i/>
          <w:iCs/>
        </w:rPr>
      </w:pPr>
      <w:r w:rsidRPr="000E4202">
        <w:rPr>
          <w:i/>
          <w:iCs/>
        </w:rPr>
        <w:t>a) investeringen ten behoeve van de bouw, vervanging of modernisering van haveninfrastructuur;</w:t>
      </w:r>
    </w:p>
    <w:p w14:paraId="51A718AF" w14:textId="77777777" w:rsidR="000E4202" w:rsidRDefault="000E4202" w:rsidP="000E4202">
      <w:pPr>
        <w:jc w:val="both"/>
        <w:rPr>
          <w:i/>
          <w:iCs/>
        </w:rPr>
      </w:pPr>
    </w:p>
    <w:p w14:paraId="668D8FC1" w14:textId="281BE82F" w:rsidR="000E4202" w:rsidRPr="000E4202" w:rsidRDefault="000E4202" w:rsidP="000E4202">
      <w:pPr>
        <w:jc w:val="both"/>
        <w:rPr>
          <w:i/>
          <w:iCs/>
        </w:rPr>
      </w:pPr>
      <w:r w:rsidRPr="000E4202">
        <w:rPr>
          <w:i/>
          <w:iCs/>
        </w:rPr>
        <w:t>b) investeringen ten behoeve van de bouw, vervanging of modernisering van toegangsinfrastructuur;</w:t>
      </w:r>
    </w:p>
    <w:p w14:paraId="2491E420" w14:textId="77777777" w:rsidR="000E4202" w:rsidRDefault="000E4202" w:rsidP="000E4202">
      <w:pPr>
        <w:jc w:val="both"/>
        <w:rPr>
          <w:i/>
          <w:iCs/>
        </w:rPr>
      </w:pPr>
    </w:p>
    <w:p w14:paraId="458A55F8" w14:textId="7D9010E0" w:rsidR="00FB27EF" w:rsidRDefault="000E4202" w:rsidP="000E4202">
      <w:pPr>
        <w:jc w:val="both"/>
        <w:rPr>
          <w:i/>
          <w:iCs/>
        </w:rPr>
      </w:pPr>
      <w:r w:rsidRPr="000E4202">
        <w:rPr>
          <w:i/>
          <w:iCs/>
        </w:rPr>
        <w:t>c) baggerwerkzaamheden.</w:t>
      </w:r>
    </w:p>
    <w:p w14:paraId="35CBC7E7" w14:textId="01CF833B" w:rsidR="000E4202" w:rsidRDefault="000E4202" w:rsidP="000E4202">
      <w:pPr>
        <w:jc w:val="both"/>
        <w:rPr>
          <w:i/>
          <w:iCs/>
        </w:rPr>
      </w:pPr>
    </w:p>
    <w:p w14:paraId="5E5D49C2" w14:textId="77777777" w:rsidR="00AF78B2" w:rsidRDefault="00AF78B2" w:rsidP="000E4202">
      <w:pPr>
        <w:jc w:val="both"/>
        <w:rPr>
          <w:i/>
          <w:iCs/>
        </w:rPr>
      </w:pPr>
    </w:p>
    <w:p w14:paraId="01CB8ECC" w14:textId="77777777" w:rsidR="0028239C" w:rsidRPr="00895C89" w:rsidRDefault="0028239C" w:rsidP="0028239C">
      <w:pPr>
        <w:jc w:val="both"/>
      </w:pPr>
      <w:r>
        <w:rPr>
          <w:b/>
          <w:bCs/>
        </w:rPr>
        <w:t xml:space="preserve">Toelichting: </w:t>
      </w:r>
      <w:bookmarkStart w:id="5" w:name="_Hlk105150587"/>
      <w:r>
        <w:t>„</w:t>
      </w:r>
      <w:bookmarkEnd w:id="5"/>
      <w:r>
        <w:t>haveninfrastructuur”: infrastructuur en faciliteiten voor het verrichten van vervoergerelateerde havendiensten, zoals ligplaatsen die voor het afmeren van schepen worden gebruikt, kademuren, aanlegsteigers en drijvende pontons in getijdegebieden, dokken, gedempte gronden en landaanwinningen, infrastructuur voor alternatieve brandstoffen en ontvangstvoorzieningen voor scheepsafval en ladingresiduen.</w:t>
      </w:r>
    </w:p>
    <w:p w14:paraId="7931E9BE" w14:textId="77777777" w:rsidR="0028239C" w:rsidRDefault="0028239C" w:rsidP="0028239C">
      <w:pPr>
        <w:jc w:val="both"/>
        <w:rPr>
          <w:i/>
          <w:iCs/>
        </w:rPr>
      </w:pPr>
    </w:p>
    <w:p w14:paraId="0AE122BA" w14:textId="77777777" w:rsidR="0028239C" w:rsidRPr="00895C89" w:rsidRDefault="0028239C" w:rsidP="0028239C">
      <w:pPr>
        <w:jc w:val="both"/>
      </w:pPr>
      <w:r>
        <w:rPr>
          <w:b/>
          <w:bCs/>
        </w:rPr>
        <w:t xml:space="preserve">Toelichting: </w:t>
      </w:r>
      <w:r>
        <w:t>„toegangsinfrastructuur”: alle soorten infrastructuurvoorzieningen die nodig zijn voor de toegang van de gebruikers tot een haven en de binnenkomst in een haven vanaf land of de zee en rivieren, zoals wegen, spoorlijnen, toegangsgeulen en sluizen.</w:t>
      </w:r>
    </w:p>
    <w:p w14:paraId="79FDF7FB" w14:textId="77777777" w:rsidR="0028239C" w:rsidRDefault="0028239C" w:rsidP="0028239C">
      <w:pPr>
        <w:jc w:val="both"/>
        <w:rPr>
          <w:i/>
          <w:iCs/>
        </w:rPr>
      </w:pPr>
    </w:p>
    <w:p w14:paraId="1F1F6427" w14:textId="77777777" w:rsidR="0028239C" w:rsidRDefault="0028239C" w:rsidP="0028239C">
      <w:pPr>
        <w:jc w:val="both"/>
        <w:rPr>
          <w:i/>
          <w:iCs/>
        </w:rPr>
      </w:pPr>
      <w:r>
        <w:rPr>
          <w:b/>
          <w:bCs/>
        </w:rPr>
        <w:t xml:space="preserve">Toelichting: </w:t>
      </w:r>
      <w:r>
        <w:t>„baggeren”: het verwijderen van slib van de bodem van een toegangsvaarweg naar een haven of in een haven;</w:t>
      </w:r>
    </w:p>
    <w:p w14:paraId="10EA139A" w14:textId="7EFEB204" w:rsidR="0028239C" w:rsidRDefault="0028239C" w:rsidP="000E4202">
      <w:pPr>
        <w:jc w:val="both"/>
        <w:rPr>
          <w:i/>
          <w:iCs/>
        </w:rPr>
      </w:pPr>
    </w:p>
    <w:p w14:paraId="0C0047B4" w14:textId="77777777" w:rsidR="0028239C" w:rsidRDefault="0028239C" w:rsidP="000E4202">
      <w:pPr>
        <w:jc w:val="both"/>
        <w:rPr>
          <w:i/>
          <w:iCs/>
        </w:rPr>
      </w:pPr>
    </w:p>
    <w:p w14:paraId="164807F3" w14:textId="25814960" w:rsidR="001771F0" w:rsidRDefault="001771F0" w:rsidP="001771F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2 bis:</w:t>
      </w:r>
    </w:p>
    <w:p w14:paraId="2BAB47AB" w14:textId="77777777" w:rsidR="001771F0" w:rsidRDefault="001771F0" w:rsidP="001771F0">
      <w:pPr>
        <w:jc w:val="both"/>
        <w:rPr>
          <w:i/>
          <w:iCs/>
        </w:rPr>
      </w:pPr>
      <w:r w:rsidRPr="001771F0">
        <w:rPr>
          <w:i/>
          <w:iCs/>
        </w:rPr>
        <w:t xml:space="preserve">Voor steun ten behoeve van oplaad- en tankinfrastructuur die elektriciteit, waterstof, ammoniak en methanol levert, zijn de in aanmerking komende kosten de kosten voor de bouw, installatie, verbetering of uitbreiding van oplaad- of tankinfrastructuur. Die kosten kunnen de kosten omvatten voor de oplaad- of tankinfrastructuur zelf en daarmee verband houdende technische uitrusting, met inbegrip van vaste, mobiele of drijvende faciliteiten, de installatie of verbetering van elektrische of andere onderdelen, met inbegrip van elektriciteitskabels en transformatoren die nodig zijn voor de aansluiting van de oplaad- of tankinfrastructuur op het net of op een lokale productie- of opslageenheid voor elektriciteit of waterstof, evenals </w:t>
      </w:r>
      <w:r w:rsidRPr="001771F0">
        <w:rPr>
          <w:i/>
          <w:iCs/>
        </w:rPr>
        <w:lastRenderedPageBreak/>
        <w:t>civieltechnische werken, terrein- of wegaanpassingen, installatiekosten en kosten voor het verkrijgen van de nodige vergunningen.</w:t>
      </w:r>
    </w:p>
    <w:p w14:paraId="00E6AF44" w14:textId="77777777" w:rsidR="001771F0" w:rsidRPr="001771F0" w:rsidRDefault="001771F0" w:rsidP="001771F0">
      <w:pPr>
        <w:jc w:val="both"/>
        <w:rPr>
          <w:i/>
          <w:iCs/>
        </w:rPr>
      </w:pPr>
    </w:p>
    <w:p w14:paraId="2BAB9E6A" w14:textId="7F8B8645" w:rsidR="001771F0" w:rsidRDefault="001771F0" w:rsidP="001771F0">
      <w:pPr>
        <w:jc w:val="both"/>
        <w:rPr>
          <w:i/>
          <w:iCs/>
        </w:rPr>
      </w:pPr>
      <w:r w:rsidRPr="001771F0">
        <w:rPr>
          <w:i/>
          <w:iCs/>
        </w:rPr>
        <w:t>De in aanmerking komende kosten kunnen ook de investeringskosten van on-site productie van hernieuwbare elektriciteit of hernieuwbare waterstof omvatten alsook de investeringskosten van opslageenheden voor de opslag van hernieuwbare elektriciteit of hernieuwbare waterstof. De nominale productiecapaciteit van de on-site installatie voor de productie van hernieuwbare elektriciteit of hernieuwbare waterstof is niet groter dan het maximale nominale uitgangsvermogen of de tankcapaciteit van de oplaad- of tankinfrastructuur waarop zij is aangesloten.</w:t>
      </w:r>
    </w:p>
    <w:p w14:paraId="1B459025" w14:textId="77777777" w:rsidR="001771F0" w:rsidRDefault="001771F0" w:rsidP="000E4202">
      <w:pPr>
        <w:jc w:val="both"/>
        <w:rPr>
          <w:i/>
          <w:iCs/>
        </w:rPr>
      </w:pPr>
    </w:p>
    <w:p w14:paraId="44375A28" w14:textId="77777777" w:rsidR="003B3965" w:rsidRDefault="003B3965" w:rsidP="000E4202">
      <w:pPr>
        <w:jc w:val="both"/>
        <w:rPr>
          <w:i/>
          <w:iCs/>
        </w:rPr>
      </w:pPr>
    </w:p>
    <w:p w14:paraId="237B6ED7" w14:textId="4A736034" w:rsidR="000E4202" w:rsidRDefault="000E4202" w:rsidP="000E4202">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ter</w:t>
      </w:r>
      <w:r w:rsidRPr="00326FA1">
        <w:rPr>
          <w:b/>
          <w:bCs/>
          <w:i/>
          <w:iCs/>
          <w:u w:val="single"/>
        </w:rPr>
        <w:t xml:space="preserve">, lid </w:t>
      </w:r>
      <w:r>
        <w:rPr>
          <w:b/>
          <w:bCs/>
          <w:i/>
          <w:iCs/>
          <w:u w:val="single"/>
        </w:rPr>
        <w:t>3:</w:t>
      </w:r>
    </w:p>
    <w:p w14:paraId="6E2F3119" w14:textId="3B59B41C" w:rsidR="000E4202" w:rsidRDefault="000E4202" w:rsidP="000E4202">
      <w:pPr>
        <w:jc w:val="both"/>
        <w:rPr>
          <w:i/>
          <w:iCs/>
        </w:rPr>
      </w:pPr>
      <w:r w:rsidRPr="000E4202">
        <w:rPr>
          <w:i/>
          <w:iCs/>
        </w:rPr>
        <w:t>Kosten die verband houden met niet-vervoergerelateerde activiteiten, met inbegrip van</w:t>
      </w:r>
      <w:r>
        <w:rPr>
          <w:i/>
          <w:iCs/>
        </w:rPr>
        <w:t xml:space="preserve"> </w:t>
      </w:r>
      <w:r w:rsidRPr="000E4202">
        <w:rPr>
          <w:i/>
          <w:iCs/>
        </w:rPr>
        <w:t>industriële productiefaciliteiten die in een haven</w:t>
      </w:r>
      <w:r>
        <w:rPr>
          <w:i/>
          <w:iCs/>
        </w:rPr>
        <w:t xml:space="preserve"> </w:t>
      </w:r>
      <w:r w:rsidRPr="000E4202">
        <w:rPr>
          <w:i/>
          <w:iCs/>
        </w:rPr>
        <w:t>actief zijn, kantoren of winkels, maar ook met havensuprastructuren,</w:t>
      </w:r>
      <w:r>
        <w:rPr>
          <w:i/>
          <w:iCs/>
        </w:rPr>
        <w:t xml:space="preserve"> </w:t>
      </w:r>
      <w:r w:rsidRPr="000E4202">
        <w:rPr>
          <w:i/>
          <w:iCs/>
        </w:rPr>
        <w:t>zijn geen in aanmerking komende kosten.</w:t>
      </w:r>
    </w:p>
    <w:p w14:paraId="38E0C0B7" w14:textId="33C71101" w:rsidR="000E4202" w:rsidRDefault="000E4202" w:rsidP="000E4202">
      <w:pPr>
        <w:jc w:val="both"/>
      </w:pPr>
    </w:p>
    <w:p w14:paraId="051929CB" w14:textId="77777777" w:rsidR="00A1342C" w:rsidRDefault="00A1342C" w:rsidP="0068373B">
      <w:pPr>
        <w:jc w:val="both"/>
      </w:pPr>
    </w:p>
    <w:p w14:paraId="0D3DE63B" w14:textId="31024161" w:rsidR="0068373B" w:rsidRDefault="00EE27DA"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ter</w:t>
      </w:r>
      <w:r w:rsidRPr="00326FA1">
        <w:rPr>
          <w:b/>
          <w:bCs/>
          <w:i/>
          <w:iCs/>
          <w:u w:val="single"/>
        </w:rPr>
        <w:t xml:space="preserve">, lid </w:t>
      </w:r>
      <w:r w:rsidR="009D5326">
        <w:rPr>
          <w:b/>
          <w:bCs/>
          <w:i/>
          <w:iCs/>
          <w:u w:val="single"/>
        </w:rPr>
        <w:t>4</w:t>
      </w:r>
      <w:r>
        <w:rPr>
          <w:b/>
          <w:bCs/>
          <w:i/>
          <w:iCs/>
          <w:u w:val="single"/>
        </w:rPr>
        <w:t>:</w:t>
      </w:r>
    </w:p>
    <w:p w14:paraId="7A20028D" w14:textId="5226A2F3" w:rsidR="00102CAF" w:rsidRDefault="009D5326" w:rsidP="009D5326">
      <w:pPr>
        <w:jc w:val="both"/>
        <w:rPr>
          <w:i/>
          <w:iCs/>
        </w:rPr>
      </w:pPr>
      <w:r w:rsidRPr="009D5326">
        <w:rPr>
          <w:i/>
          <w:iCs/>
        </w:rPr>
        <w:t>Het steunbedrag is niet hoger dan het verschil tussen de in aanmerking komende kosten en de exploitatiewinst van de investering of de</w:t>
      </w:r>
      <w:r>
        <w:rPr>
          <w:i/>
          <w:iCs/>
        </w:rPr>
        <w:t xml:space="preserve"> </w:t>
      </w:r>
      <w:r w:rsidRPr="009D5326">
        <w:rPr>
          <w:i/>
          <w:iCs/>
        </w:rPr>
        <w:t>baggerwerkzaamheden. De exploitatiewinst wordt op de in aanmerking</w:t>
      </w:r>
      <w:r>
        <w:rPr>
          <w:i/>
          <w:iCs/>
        </w:rPr>
        <w:t xml:space="preserve"> </w:t>
      </w:r>
      <w:r w:rsidRPr="009D5326">
        <w:rPr>
          <w:i/>
          <w:iCs/>
        </w:rPr>
        <w:t>komende kosten in mindering gebracht, hetzij vooraf op basis van redelijke prognoses, hetzij via een terugvorderingsmechanisme.</w:t>
      </w:r>
    </w:p>
    <w:p w14:paraId="563543C5" w14:textId="47DAD6B9" w:rsidR="009D5326" w:rsidRDefault="009D5326" w:rsidP="009D5326">
      <w:pPr>
        <w:jc w:val="both"/>
        <w:rPr>
          <w:i/>
          <w:iCs/>
        </w:rPr>
      </w:pPr>
    </w:p>
    <w:p w14:paraId="39EEF33B" w14:textId="68FC6F68" w:rsidR="000A5C3C" w:rsidRDefault="000A5C3C" w:rsidP="000A5C3C">
      <w:pPr>
        <w:jc w:val="both"/>
      </w:pPr>
      <w:r w:rsidRPr="00BB0726">
        <w:rPr>
          <w:b/>
          <w:bCs/>
        </w:rPr>
        <w:t>Toelichting:</w:t>
      </w:r>
      <w:r>
        <w:t xml:space="preserve"> </w:t>
      </w:r>
      <w:r>
        <w:br/>
        <w:t xml:space="preserve">Het plan dient een funding gap berekening te bevatten die voldoet aan de eisen uit lid 4. Wij verzoeken u die berekening aan de begroting toe te voegen. </w:t>
      </w:r>
      <w:r w:rsidRPr="00577BA2">
        <w:t>De gevraagde subsidie is maximaal gelijk aan funding gap en niet hoger dan 70% over de investeringen.</w:t>
      </w:r>
      <w:r>
        <w:t xml:space="preserve"> Neem contact op met de Beheerautoriteit</w:t>
      </w:r>
      <w:r w:rsidRPr="00577BA2">
        <w:t xml:space="preserve"> </w:t>
      </w:r>
      <w:r>
        <w:t>voor een format.</w:t>
      </w:r>
    </w:p>
    <w:p w14:paraId="3C2FDBE0" w14:textId="06CFBF6C" w:rsidR="009D5326" w:rsidRDefault="009D5326" w:rsidP="009D5326">
      <w:pPr>
        <w:jc w:val="both"/>
        <w:rPr>
          <w:i/>
          <w:iCs/>
        </w:rPr>
      </w:pPr>
    </w:p>
    <w:p w14:paraId="5B5D92E8" w14:textId="76E4293A" w:rsidR="009D5326" w:rsidRDefault="003B3965" w:rsidP="009D5326">
      <w:pPr>
        <w:jc w:val="both"/>
        <w:rPr>
          <w:i/>
          <w:iCs/>
        </w:rPr>
      </w:pPr>
      <w:r>
        <w:rPr>
          <w:noProof/>
          <w:lang w:eastAsia="nl-NL"/>
        </w:rPr>
        <mc:AlternateContent>
          <mc:Choice Requires="wps">
            <w:drawing>
              <wp:anchor distT="45720" distB="45720" distL="114300" distR="114300" simplePos="0" relativeHeight="251669504" behindDoc="0" locked="0" layoutInCell="1" allowOverlap="1" wp14:anchorId="3C2E4A6D" wp14:editId="2A0E9C6B">
                <wp:simplePos x="0" y="0"/>
                <wp:positionH relativeFrom="margin">
                  <wp:align>left</wp:align>
                </wp:positionH>
                <wp:positionV relativeFrom="paragraph">
                  <wp:posOffset>230699</wp:posOffset>
                </wp:positionV>
                <wp:extent cx="5405119" cy="634364"/>
                <wp:effectExtent l="0" t="0" r="24765" b="2032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14E0379" w14:textId="0EC2D778"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ter</w:t>
                            </w:r>
                            <w:r w:rsidRPr="002A62AB">
                              <w:rPr>
                                <w:b/>
                                <w:bCs/>
                              </w:rPr>
                              <w:t xml:space="preserve">, lid </w:t>
                            </w:r>
                            <w:r>
                              <w:rPr>
                                <w:b/>
                                <w:bCs/>
                              </w:rPr>
                              <w:t xml:space="preserve">2 </w:t>
                            </w:r>
                            <w:r w:rsidR="00F47564">
                              <w:rPr>
                                <w:b/>
                                <w:bCs/>
                              </w:rPr>
                              <w:t xml:space="preserve"> tot </w:t>
                            </w:r>
                            <w:r>
                              <w:rPr>
                                <w:b/>
                                <w:bCs/>
                              </w:rPr>
                              <w:t xml:space="preserve">en </w:t>
                            </w:r>
                            <w:r w:rsidR="00F47564">
                              <w:rPr>
                                <w:b/>
                                <w:bCs/>
                              </w:rPr>
                              <w:t xml:space="preserve">met </w:t>
                            </w:r>
                            <w:r>
                              <w:rPr>
                                <w:b/>
                                <w:bCs/>
                              </w:rPr>
                              <w:t xml:space="preserve">lid </w:t>
                            </w:r>
                            <w:r w:rsidR="003B3965">
                              <w:rPr>
                                <w:b/>
                                <w:bCs/>
                              </w:rPr>
                              <w:t>4</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2E4A6D" id="Tekstvak 4" o:spid="_x0000_s1028" type="#_x0000_t202" style="position:absolute;left:0;text-align:left;margin-left:0;margin-top:18.15pt;width:425.6pt;height:49.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">
                <v:textbox style="mso-fit-shape-to-text:t">
                  <w:txbxContent>
                    <w:p w14:paraId="214E0379" w14:textId="0EC2D778"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ter</w:t>
                      </w:r>
                      <w:r w:rsidRPr="002A62AB">
                        <w:rPr>
                          <w:b/>
                          <w:bCs/>
                        </w:rPr>
                        <w:t xml:space="preserve">, lid </w:t>
                      </w:r>
                      <w:r>
                        <w:rPr>
                          <w:b/>
                          <w:bCs/>
                        </w:rPr>
                        <w:t xml:space="preserve">2 </w:t>
                      </w:r>
                      <w:r w:rsidR="00F47564">
                        <w:rPr>
                          <w:b/>
                          <w:bCs/>
                        </w:rPr>
                        <w:t xml:space="preserve"> tot </w:t>
                      </w:r>
                      <w:r>
                        <w:rPr>
                          <w:b/>
                          <w:bCs/>
                        </w:rPr>
                        <w:t xml:space="preserve">en </w:t>
                      </w:r>
                      <w:r w:rsidR="00F47564">
                        <w:rPr>
                          <w:b/>
                          <w:bCs/>
                        </w:rPr>
                        <w:t xml:space="preserve">met </w:t>
                      </w:r>
                      <w:r>
                        <w:rPr>
                          <w:b/>
                          <w:bCs/>
                        </w:rPr>
                        <w:t xml:space="preserve">lid </w:t>
                      </w:r>
                      <w:r w:rsidR="003B3965">
                        <w:rPr>
                          <w:b/>
                          <w:bCs/>
                        </w:rPr>
                        <w:t>4</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v:textbox>
                <w10:wrap type="topAndBottom" anchorx="margin"/>
              </v:shape>
            </w:pict>
          </mc:Fallback>
        </mc:AlternateContent>
      </w:r>
    </w:p>
    <w:p w14:paraId="1755894D" w14:textId="3E2EC2B6" w:rsidR="003B3965" w:rsidRDefault="003B3965" w:rsidP="009D5326">
      <w:pPr>
        <w:jc w:val="both"/>
        <w:rPr>
          <w:i/>
          <w:iCs/>
        </w:rPr>
      </w:pPr>
    </w:p>
    <w:p w14:paraId="368341FA" w14:textId="69018BC0"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5:</w:t>
      </w:r>
    </w:p>
    <w:p w14:paraId="7CF4A1D6" w14:textId="5AC56F5F" w:rsidR="00F47564" w:rsidRPr="00F47564" w:rsidRDefault="00F47564" w:rsidP="00F47564">
      <w:pPr>
        <w:jc w:val="both"/>
        <w:rPr>
          <w:i/>
          <w:iCs/>
        </w:rPr>
      </w:pPr>
      <w:r w:rsidRPr="00F47564">
        <w:rPr>
          <w:i/>
          <w:iCs/>
        </w:rPr>
        <w:t>De steunintensiteit voor elke in lid 2, punt a), genoemde investering bedraagt ten hoogste:</w:t>
      </w:r>
    </w:p>
    <w:p w14:paraId="19CBA073" w14:textId="5E2BA282" w:rsidR="00F47564" w:rsidRDefault="00F47564" w:rsidP="00F47564">
      <w:pPr>
        <w:jc w:val="both"/>
        <w:rPr>
          <w:i/>
          <w:iCs/>
        </w:rPr>
      </w:pPr>
    </w:p>
    <w:p w14:paraId="01984525" w14:textId="718015A7" w:rsidR="00F47564" w:rsidRPr="00F47564" w:rsidRDefault="00F47564" w:rsidP="00F47564">
      <w:pPr>
        <w:jc w:val="both"/>
        <w:rPr>
          <w:i/>
          <w:iCs/>
        </w:rPr>
      </w:pPr>
      <w:r w:rsidRPr="00F47564">
        <w:rPr>
          <w:i/>
          <w:iCs/>
        </w:rPr>
        <w:t>a)</w:t>
      </w:r>
      <w:r>
        <w:rPr>
          <w:i/>
          <w:iCs/>
        </w:rPr>
        <w:t xml:space="preserve"> </w:t>
      </w:r>
      <w:r w:rsidRPr="00F47564">
        <w:rPr>
          <w:i/>
          <w:iCs/>
        </w:rPr>
        <w:t>100 % van de in aanmerking komende kosten wanneer de totale in aanmerking komende kosten van het project maximaal 22 miljoen EUR bedragen;</w:t>
      </w:r>
    </w:p>
    <w:p w14:paraId="04993D50" w14:textId="77777777" w:rsidR="00F47564" w:rsidRDefault="00F47564" w:rsidP="00F47564">
      <w:pPr>
        <w:jc w:val="both"/>
        <w:rPr>
          <w:i/>
          <w:iCs/>
        </w:rPr>
      </w:pPr>
    </w:p>
    <w:p w14:paraId="4BC8E473" w14:textId="04072583" w:rsidR="00F47564" w:rsidRPr="00F47564" w:rsidRDefault="00F47564" w:rsidP="00F47564">
      <w:pPr>
        <w:jc w:val="both"/>
        <w:rPr>
          <w:i/>
          <w:iCs/>
        </w:rPr>
      </w:pPr>
      <w:r w:rsidRPr="00F47564">
        <w:rPr>
          <w:i/>
          <w:iCs/>
        </w:rPr>
        <w:t>b)</w:t>
      </w:r>
      <w:r>
        <w:rPr>
          <w:i/>
          <w:iCs/>
        </w:rPr>
        <w:t xml:space="preserve"> </w:t>
      </w:r>
      <w:r w:rsidRPr="00F47564">
        <w:rPr>
          <w:i/>
          <w:iCs/>
        </w:rPr>
        <w:t>80 % van de in aanmerking komende kosten wanneer de totale in aanmerking komende kosten van het project tussen 22 miljoen EUR en 55 miljoen EUR bedragen;</w:t>
      </w:r>
    </w:p>
    <w:p w14:paraId="3B70D8A4" w14:textId="77777777" w:rsidR="00F47564" w:rsidRDefault="00F47564" w:rsidP="00F47564">
      <w:pPr>
        <w:jc w:val="both"/>
        <w:rPr>
          <w:i/>
          <w:iCs/>
        </w:rPr>
      </w:pPr>
    </w:p>
    <w:p w14:paraId="5ACBD239" w14:textId="64CA3EA2" w:rsidR="00F47564" w:rsidRPr="00F47564" w:rsidRDefault="00F47564" w:rsidP="00F47564">
      <w:pPr>
        <w:jc w:val="both"/>
        <w:rPr>
          <w:i/>
          <w:iCs/>
        </w:rPr>
      </w:pPr>
      <w:r w:rsidRPr="00F47564">
        <w:rPr>
          <w:i/>
          <w:iCs/>
        </w:rPr>
        <w:t>c)</w:t>
      </w:r>
      <w:r>
        <w:rPr>
          <w:i/>
          <w:iCs/>
        </w:rPr>
        <w:t xml:space="preserve"> </w:t>
      </w:r>
      <w:r w:rsidRPr="00F47564">
        <w:rPr>
          <w:i/>
          <w:iCs/>
        </w:rPr>
        <w:t>60 % van de in aanmerking komende kosten wanneer de totale in aanmerking komende kosten van het project meer dan 55 miljoen EUR bedragen doch niet meer dan het in artikel 4, lid 1, punt ee), vastgestelde bedrag.</w:t>
      </w:r>
    </w:p>
    <w:p w14:paraId="70C5A55B" w14:textId="77777777" w:rsidR="00F47564" w:rsidRDefault="00F47564" w:rsidP="00F47564">
      <w:pPr>
        <w:jc w:val="both"/>
        <w:rPr>
          <w:i/>
          <w:iCs/>
        </w:rPr>
      </w:pPr>
    </w:p>
    <w:p w14:paraId="5620AECD" w14:textId="4BA76B21" w:rsidR="00F47564" w:rsidRDefault="00F47564" w:rsidP="00F47564">
      <w:pPr>
        <w:jc w:val="both"/>
        <w:rPr>
          <w:i/>
          <w:iCs/>
        </w:rPr>
      </w:pPr>
      <w:r w:rsidRPr="00F47564">
        <w:rPr>
          <w:i/>
          <w:iCs/>
        </w:rPr>
        <w:t>De steunintensiteit bedraagt ten hoogste 100 % van de in lid 2, punten b) en c), bepaalde in aanmerking komende kosten tot maximaal het in artikel 4, lid 1, punt ee), vastgestelde bedrag</w:t>
      </w:r>
    </w:p>
    <w:p w14:paraId="0287FA46" w14:textId="1B1275A2" w:rsidR="00E23125" w:rsidRDefault="00E23125" w:rsidP="00E23125">
      <w:pPr>
        <w:jc w:val="both"/>
        <w:rPr>
          <w:i/>
          <w:iCs/>
        </w:rPr>
      </w:pPr>
    </w:p>
    <w:p w14:paraId="4B19C40F" w14:textId="59967779" w:rsidR="00E23125" w:rsidRDefault="00E23125" w:rsidP="009D5326">
      <w:pPr>
        <w:jc w:val="both"/>
        <w:rPr>
          <w:i/>
          <w:iCs/>
        </w:rPr>
      </w:pPr>
    </w:p>
    <w:p w14:paraId="0539C21F" w14:textId="77777777" w:rsidR="00E23125" w:rsidRDefault="00E23125" w:rsidP="00E23125">
      <w:pPr>
        <w:jc w:val="both"/>
        <w:rPr>
          <w:b/>
          <w:bCs/>
          <w:i/>
          <w:iCs/>
          <w:u w:val="single"/>
        </w:rPr>
      </w:pPr>
    </w:p>
    <w:p w14:paraId="44EF1ECF" w14:textId="2E51029C"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6:</w:t>
      </w:r>
    </w:p>
    <w:p w14:paraId="75B72270" w14:textId="67066C47" w:rsidR="009D5326" w:rsidRPr="00E23125" w:rsidRDefault="00E23125" w:rsidP="00E23125">
      <w:pPr>
        <w:jc w:val="both"/>
        <w:rPr>
          <w:i/>
          <w:iCs/>
        </w:rPr>
      </w:pPr>
      <w:r w:rsidRPr="00E23125">
        <w:rPr>
          <w:i/>
          <w:iCs/>
        </w:rPr>
        <w:t>De in lid 5, eerste alinea, onder b) en c), vastgestelde steunintensiteiten kunnen worden verhoogd met 10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0024BDBC" w14:textId="3140BD25" w:rsidR="00E23125" w:rsidRDefault="00E23125" w:rsidP="009D5326">
      <w:pPr>
        <w:jc w:val="both"/>
      </w:pPr>
    </w:p>
    <w:p w14:paraId="1BA4F51B" w14:textId="496CF1BF" w:rsidR="00E23125" w:rsidRDefault="00E23125" w:rsidP="009D5326">
      <w:pPr>
        <w:jc w:val="both"/>
      </w:pPr>
      <w:r w:rsidRPr="00BB0726">
        <w:rPr>
          <w:b/>
          <w:bCs/>
        </w:rPr>
        <w:t>Toelichting</w:t>
      </w:r>
      <w:r>
        <w:t xml:space="preserve">:  </w:t>
      </w:r>
      <w:r>
        <w:br/>
        <w:t xml:space="preserve">Aan de hand van lid 5 en lid 6 wordt het subsidiepercentage per deelnemende partij bepaald. Geef aan welk steunpercentage voor de verschillende projectpartners van toepassing is en waarom. </w:t>
      </w:r>
    </w:p>
    <w:p w14:paraId="513D89F9" w14:textId="3089C30C" w:rsidR="00E23125" w:rsidRDefault="00E23125" w:rsidP="009D5326">
      <w:pPr>
        <w:jc w:val="both"/>
      </w:pPr>
      <w:r>
        <w:rPr>
          <w:noProof/>
          <w:lang w:eastAsia="nl-NL"/>
        </w:rPr>
        <mc:AlternateContent>
          <mc:Choice Requires="wps">
            <w:drawing>
              <wp:anchor distT="45720" distB="45720" distL="114300" distR="114300" simplePos="0" relativeHeight="251673600" behindDoc="0" locked="0" layoutInCell="1" allowOverlap="1" wp14:anchorId="300C769B" wp14:editId="692EEA94">
                <wp:simplePos x="0" y="0"/>
                <wp:positionH relativeFrom="margin">
                  <wp:posOffset>0</wp:posOffset>
                </wp:positionH>
                <wp:positionV relativeFrom="paragraph">
                  <wp:posOffset>219075</wp:posOffset>
                </wp:positionV>
                <wp:extent cx="5405119" cy="634364"/>
                <wp:effectExtent l="0" t="0" r="24765" b="139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7BA8494" w14:textId="15E7DA52" w:rsidR="00E23125" w:rsidRPr="002A62AB" w:rsidRDefault="00E23125" w:rsidP="00E23125">
                            <w:pPr>
                              <w:jc w:val="both"/>
                              <w:rPr>
                                <w:b/>
                                <w:bCs/>
                              </w:rPr>
                            </w:pPr>
                            <w:r w:rsidRPr="002A62AB">
                              <w:rPr>
                                <w:b/>
                                <w:bCs/>
                              </w:rPr>
                              <w:t xml:space="preserve">Geef hier aan </w:t>
                            </w:r>
                            <w:r>
                              <w:rPr>
                                <w:b/>
                                <w:bCs/>
                              </w:rPr>
                              <w:t xml:space="preserve">de hand van artikel 56 ter, lid 5 en lid 6, aan welk subsidiepercentage per projectpartner wordt gehanteerd en </w:t>
                            </w:r>
                            <w:r w:rsidRPr="002A62AB">
                              <w:rPr>
                                <w:b/>
                                <w:bCs/>
                              </w:rPr>
                              <w:t>waarom:</w:t>
                            </w:r>
                          </w:p>
                          <w:p w14:paraId="197CDEC3" w14:textId="77777777" w:rsidR="00E23125" w:rsidRDefault="00E23125" w:rsidP="00E23125"/>
                          <w:p w14:paraId="667A8CC5" w14:textId="77777777" w:rsidR="00E23125" w:rsidRDefault="00E23125" w:rsidP="00E23125"/>
                          <w:p w14:paraId="067748AC" w14:textId="77777777" w:rsidR="00E23125" w:rsidRDefault="00E23125" w:rsidP="00E23125"/>
                          <w:p w14:paraId="292B9F90" w14:textId="77777777" w:rsidR="00E23125" w:rsidRDefault="00E23125" w:rsidP="00E23125"/>
                          <w:p w14:paraId="0995302E" w14:textId="77777777" w:rsidR="00E23125" w:rsidRDefault="00E23125" w:rsidP="00E23125"/>
                          <w:p w14:paraId="3B661886" w14:textId="77777777" w:rsidR="00E23125" w:rsidRDefault="00E23125" w:rsidP="00E23125"/>
                          <w:p w14:paraId="56C78EEA" w14:textId="77777777" w:rsidR="00E23125" w:rsidRDefault="00E23125" w:rsidP="00E23125"/>
                          <w:p w14:paraId="40C296BA" w14:textId="77777777" w:rsidR="00E23125" w:rsidRDefault="00E23125" w:rsidP="00E23125"/>
                          <w:p w14:paraId="041D30BF" w14:textId="77777777" w:rsidR="00E23125" w:rsidRDefault="00E23125" w:rsidP="00E2312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0C769B" id="Tekstvak 8" o:spid="_x0000_s1029" type="#_x0000_t202" style="position:absolute;left:0;text-align:left;margin-left:0;margin-top:17.25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">
                <v:textbox style="mso-fit-shape-to-text:t">
                  <w:txbxContent>
                    <w:p w14:paraId="07BA8494" w14:textId="15E7DA52" w:rsidR="00E23125" w:rsidRPr="002A62AB" w:rsidRDefault="00E23125" w:rsidP="00E23125">
                      <w:pPr>
                        <w:jc w:val="both"/>
                        <w:rPr>
                          <w:b/>
                          <w:bCs/>
                        </w:rPr>
                      </w:pPr>
                      <w:r w:rsidRPr="002A62AB">
                        <w:rPr>
                          <w:b/>
                          <w:bCs/>
                        </w:rPr>
                        <w:t xml:space="preserve">Geef hier aan </w:t>
                      </w:r>
                      <w:r>
                        <w:rPr>
                          <w:b/>
                          <w:bCs/>
                        </w:rPr>
                        <w:t xml:space="preserve">de hand van artikel 56 ter, lid 5 en lid 6, aan welk subsidiepercentage per projectpartner wordt gehanteerd en </w:t>
                      </w:r>
                      <w:r w:rsidRPr="002A62AB">
                        <w:rPr>
                          <w:b/>
                          <w:bCs/>
                        </w:rPr>
                        <w:t>waarom:</w:t>
                      </w:r>
                    </w:p>
                    <w:p w14:paraId="197CDEC3" w14:textId="77777777" w:rsidR="00E23125" w:rsidRDefault="00E23125" w:rsidP="00E23125"/>
                    <w:p w14:paraId="667A8CC5" w14:textId="77777777" w:rsidR="00E23125" w:rsidRDefault="00E23125" w:rsidP="00E23125"/>
                    <w:p w14:paraId="067748AC" w14:textId="77777777" w:rsidR="00E23125" w:rsidRDefault="00E23125" w:rsidP="00E23125"/>
                    <w:p w14:paraId="292B9F90" w14:textId="77777777" w:rsidR="00E23125" w:rsidRDefault="00E23125" w:rsidP="00E23125"/>
                    <w:p w14:paraId="0995302E" w14:textId="77777777" w:rsidR="00E23125" w:rsidRDefault="00E23125" w:rsidP="00E23125"/>
                    <w:p w14:paraId="3B661886" w14:textId="77777777" w:rsidR="00E23125" w:rsidRDefault="00E23125" w:rsidP="00E23125"/>
                    <w:p w14:paraId="56C78EEA" w14:textId="77777777" w:rsidR="00E23125" w:rsidRDefault="00E23125" w:rsidP="00E23125"/>
                    <w:p w14:paraId="40C296BA" w14:textId="77777777" w:rsidR="00E23125" w:rsidRDefault="00E23125" w:rsidP="00E23125"/>
                    <w:p w14:paraId="041D30BF" w14:textId="77777777" w:rsidR="00E23125" w:rsidRDefault="00E23125" w:rsidP="00E23125">
                      <w:r>
                        <w:t xml:space="preserve">  </w:t>
                      </w:r>
                    </w:p>
                  </w:txbxContent>
                </v:textbox>
                <w10:wrap type="topAndBottom" anchorx="margin"/>
              </v:shape>
            </w:pict>
          </mc:Fallback>
        </mc:AlternateContent>
      </w:r>
    </w:p>
    <w:p w14:paraId="5C7ECE3B" w14:textId="644DCDF7" w:rsidR="00E23125" w:rsidRDefault="00E23125" w:rsidP="009D5326">
      <w:pPr>
        <w:jc w:val="both"/>
      </w:pPr>
    </w:p>
    <w:p w14:paraId="0B4E44BE" w14:textId="7CF08164"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7:</w:t>
      </w:r>
    </w:p>
    <w:p w14:paraId="29C4719B" w14:textId="7E659237" w:rsidR="00E23125" w:rsidRPr="00AF78B2" w:rsidRDefault="00E23125" w:rsidP="00E23125">
      <w:pPr>
        <w:jc w:val="both"/>
        <w:rPr>
          <w:i/>
          <w:iCs/>
        </w:rPr>
      </w:pPr>
      <w:r w:rsidRPr="00AF78B2">
        <w:rPr>
          <w:i/>
          <w:iCs/>
        </w:rPr>
        <w:t>Iedere concessie of iedere andere vorm van toewijzing aan een derde om de gesteunde haveninfrastructuur te bouwen, te moderniseren, te exploiteren of te huren, vindt op concurrerende, transparante, niet-discriminerende en onvoorwaardelijke basis plaats.</w:t>
      </w:r>
    </w:p>
    <w:p w14:paraId="75DF2502" w14:textId="77777777" w:rsidR="00E23125" w:rsidRDefault="00E23125" w:rsidP="00E23125">
      <w:pPr>
        <w:jc w:val="both"/>
      </w:pPr>
    </w:p>
    <w:p w14:paraId="4ACA0820" w14:textId="77777777" w:rsidR="00E23125" w:rsidRDefault="00E23125" w:rsidP="00E23125">
      <w:pPr>
        <w:jc w:val="both"/>
      </w:pPr>
    </w:p>
    <w:p w14:paraId="688DB464" w14:textId="57DF92D8"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8:</w:t>
      </w:r>
    </w:p>
    <w:p w14:paraId="0EDBCA9A" w14:textId="3E372618" w:rsidR="00E23125" w:rsidRPr="00AF78B2" w:rsidRDefault="00E23125" w:rsidP="00E23125">
      <w:pPr>
        <w:jc w:val="both"/>
        <w:rPr>
          <w:i/>
          <w:iCs/>
        </w:rPr>
      </w:pPr>
      <w:r w:rsidRPr="00AF78B2">
        <w:rPr>
          <w:i/>
          <w:iCs/>
        </w:rPr>
        <w:t>De gesteunde haveninfrastructuur wordt op gelijke en niet-discriminerende wijze tegen marktvoorwaarden aan belangstellende gebruikers beschikbaar gesteld.</w:t>
      </w:r>
    </w:p>
    <w:p w14:paraId="723D123C" w14:textId="00A27604" w:rsidR="00E23125" w:rsidRDefault="00E23125" w:rsidP="00E23125">
      <w:pPr>
        <w:jc w:val="both"/>
      </w:pPr>
    </w:p>
    <w:p w14:paraId="372717D6" w14:textId="77777777" w:rsidR="00F47564" w:rsidRDefault="00F47564" w:rsidP="00E23125">
      <w:pPr>
        <w:jc w:val="both"/>
      </w:pPr>
    </w:p>
    <w:p w14:paraId="3B3BFBA7" w14:textId="1F9553AB" w:rsidR="00F47564" w:rsidRPr="00E23125" w:rsidRDefault="00F47564" w:rsidP="00F47564">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Pr>
          <w:b/>
          <w:bCs/>
          <w:i/>
          <w:iCs/>
          <w:u w:val="single"/>
        </w:rPr>
        <w:t>8 bis:</w:t>
      </w:r>
    </w:p>
    <w:p w14:paraId="239E6186" w14:textId="37BD72A5" w:rsidR="00F47564" w:rsidRDefault="00F47564" w:rsidP="00F47564">
      <w:pPr>
        <w:jc w:val="both"/>
      </w:pPr>
      <w:r w:rsidRPr="00F47564">
        <w:rPr>
          <w:i/>
          <w:iCs/>
        </w:rPr>
        <w:t>Wanneer steun wordt toegekend voor de bouw, installatie of verbetering van tankinfrastructuur die waterstof levert, verbindt de begunstigde zich ertoe dat de gesteunde tankinfrastructuur uiterlijk op 31 december 2035uitsluitend hernieuwbare waterstof zal leveren. Wanneer steun wordt toegekend voor de bouw, installatie of verbetering van tankinfrastructuur die ammoniak of methanol levert, verbindt de begunstigde zich ertoe dat de gesteunde tankinfrastructuur uiterlijk op 31 december 2035uitsluitend ammoniak of methanol zal leveren waarvan de energie-inhoud afkomstig is van andere hernieuwbare bronnen dan biomassa en die zijn geproduceerd overeenkomstig de methoden voor hernieuwbare vloeibare en gasvormige vervoersbrandstoffen van niet-biologische oorsprong vastgesteld in Richtlijn (EU) 2018/2001 en de uitvoeringshandelingen of gedelegeerde handelingen daarvan.</w:t>
      </w:r>
    </w:p>
    <w:p w14:paraId="73962D06" w14:textId="634A3A83" w:rsidR="00B61BD9" w:rsidRDefault="00B61BD9" w:rsidP="00E23125">
      <w:pPr>
        <w:jc w:val="both"/>
      </w:pPr>
    </w:p>
    <w:p w14:paraId="31B39838" w14:textId="65889378" w:rsidR="00B61BD9" w:rsidRDefault="00B61BD9" w:rsidP="00E23125">
      <w:pPr>
        <w:jc w:val="both"/>
      </w:pPr>
      <w:r>
        <w:rPr>
          <w:noProof/>
          <w:lang w:eastAsia="nl-NL"/>
        </w:rPr>
        <mc:AlternateContent>
          <mc:Choice Requires="wps">
            <w:drawing>
              <wp:anchor distT="45720" distB="45720" distL="114300" distR="114300" simplePos="0" relativeHeight="251675648" behindDoc="0" locked="0" layoutInCell="1" allowOverlap="1" wp14:anchorId="438E55E9" wp14:editId="46829406">
                <wp:simplePos x="0" y="0"/>
                <wp:positionH relativeFrom="margin">
                  <wp:posOffset>0</wp:posOffset>
                </wp:positionH>
                <wp:positionV relativeFrom="paragraph">
                  <wp:posOffset>219075</wp:posOffset>
                </wp:positionV>
                <wp:extent cx="5405119" cy="634364"/>
                <wp:effectExtent l="0" t="0" r="24765" b="266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280E260" w14:textId="30EAEAF7"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56 ter</w:t>
                            </w:r>
                            <w:r w:rsidRPr="002A62AB">
                              <w:rPr>
                                <w:b/>
                                <w:bCs/>
                              </w:rPr>
                              <w:t xml:space="preserve">, lid </w:t>
                            </w:r>
                            <w:r>
                              <w:rPr>
                                <w:b/>
                                <w:bCs/>
                              </w:rPr>
                              <w:t>7 en lid 8</w:t>
                            </w:r>
                            <w:r w:rsidR="00F47564">
                              <w:rPr>
                                <w:b/>
                                <w:bCs/>
                              </w:rPr>
                              <w:t xml:space="preserve"> bis</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8E55E9" id="Tekstvak 9" o:spid="_x0000_s1030" type="#_x0000_t202" style="position:absolute;left:0;text-align:left;margin-left:0;margin-top:17.25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">
                <v:textbox style="mso-fit-shape-to-text:t">
                  <w:txbxContent>
                    <w:p w14:paraId="4280E260" w14:textId="30EAEAF7"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56 ter</w:t>
                      </w:r>
                      <w:r w:rsidRPr="002A62AB">
                        <w:rPr>
                          <w:b/>
                          <w:bCs/>
                        </w:rPr>
                        <w:t xml:space="preserve">, lid </w:t>
                      </w:r>
                      <w:r>
                        <w:rPr>
                          <w:b/>
                          <w:bCs/>
                        </w:rPr>
                        <w:t>7 en lid 8</w:t>
                      </w:r>
                      <w:r w:rsidR="00F47564">
                        <w:rPr>
                          <w:b/>
                          <w:bCs/>
                        </w:rPr>
                        <w:t xml:space="preserve"> bis</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v:textbox>
                <w10:wrap type="topAndBottom" anchorx="margin"/>
              </v:shape>
            </w:pict>
          </mc:Fallback>
        </mc:AlternateContent>
      </w:r>
    </w:p>
    <w:p w14:paraId="68C7FEAD" w14:textId="2CBC6D98" w:rsidR="00E23125" w:rsidRDefault="00E23125" w:rsidP="00E23125">
      <w:pPr>
        <w:jc w:val="both"/>
      </w:pPr>
    </w:p>
    <w:p w14:paraId="53C532F0" w14:textId="381E6200"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 ter</w:t>
      </w:r>
      <w:r w:rsidRPr="00326FA1">
        <w:rPr>
          <w:b/>
          <w:bCs/>
          <w:i/>
          <w:iCs/>
          <w:u w:val="single"/>
        </w:rPr>
        <w:t xml:space="preserve">, lid </w:t>
      </w:r>
      <w:r w:rsidR="00B61BD9">
        <w:rPr>
          <w:b/>
          <w:bCs/>
          <w:i/>
          <w:iCs/>
          <w:u w:val="single"/>
        </w:rPr>
        <w:t>9</w:t>
      </w:r>
      <w:r>
        <w:rPr>
          <w:b/>
          <w:bCs/>
          <w:i/>
          <w:iCs/>
          <w:u w:val="single"/>
        </w:rPr>
        <w:t>:</w:t>
      </w:r>
    </w:p>
    <w:p w14:paraId="0021E73F" w14:textId="77777777" w:rsidR="00F47564" w:rsidRDefault="00F47564" w:rsidP="00B61BD9">
      <w:pPr>
        <w:jc w:val="both"/>
        <w:rPr>
          <w:i/>
          <w:iCs/>
        </w:rPr>
      </w:pPr>
      <w:r w:rsidRPr="00F47564">
        <w:rPr>
          <w:i/>
          <w:iCs/>
        </w:rPr>
        <w:t>Voor steun van ten hoogste 5,5 miljoen EUR mag het maximale steunbedrag, in plaats van dat aan de hand van de in de leden 4, 5 en 6 genoemde methode vast te stellen, worden bepaald op 80 % van de in aanmerking komende kosten.</w:t>
      </w:r>
    </w:p>
    <w:p w14:paraId="6F7EC4E3" w14:textId="6CB74007" w:rsidR="0028239C" w:rsidRDefault="0028239C" w:rsidP="00B61BD9">
      <w:r>
        <w:rPr>
          <w:noProof/>
          <w:lang w:eastAsia="nl-NL"/>
        </w:rPr>
        <mc:AlternateContent>
          <mc:Choice Requires="wps">
            <w:drawing>
              <wp:anchor distT="45720" distB="45720" distL="114300" distR="114300" simplePos="0" relativeHeight="251677696" behindDoc="0" locked="0" layoutInCell="1" allowOverlap="1" wp14:anchorId="4D204EFE" wp14:editId="6B834940">
                <wp:simplePos x="0" y="0"/>
                <wp:positionH relativeFrom="margin">
                  <wp:posOffset>0</wp:posOffset>
                </wp:positionH>
                <wp:positionV relativeFrom="paragraph">
                  <wp:posOffset>220345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2F94613" w14:textId="0FE14873" w:rsidR="0028239C" w:rsidRPr="002A62AB" w:rsidRDefault="0028239C" w:rsidP="0028239C">
                            <w:pPr>
                              <w:rPr>
                                <w:b/>
                                <w:bCs/>
                              </w:rPr>
                            </w:pPr>
                            <w:r w:rsidRPr="002A62AB">
                              <w:rPr>
                                <w:b/>
                                <w:bCs/>
                              </w:rPr>
                              <w:t xml:space="preserve">Geef hier </w:t>
                            </w:r>
                            <w:r>
                              <w:rPr>
                                <w:b/>
                                <w:bCs/>
                              </w:rPr>
                              <w:t xml:space="preserve">aan of en zo ja, waarom </w:t>
                            </w:r>
                            <w:r w:rsidRPr="002A62AB">
                              <w:rPr>
                                <w:b/>
                                <w:bCs/>
                              </w:rPr>
                              <w:t xml:space="preserve">artikel </w:t>
                            </w:r>
                            <w:r>
                              <w:rPr>
                                <w:b/>
                                <w:bCs/>
                              </w:rPr>
                              <w:t>56 ter</w:t>
                            </w:r>
                            <w:r w:rsidRPr="002A62AB">
                              <w:rPr>
                                <w:b/>
                                <w:bCs/>
                              </w:rPr>
                              <w:t xml:space="preserve">, lid </w:t>
                            </w:r>
                            <w:r>
                              <w:rPr>
                                <w:b/>
                                <w:bCs/>
                              </w:rPr>
                              <w:t>9 van toepassing is:</w:t>
                            </w:r>
                          </w:p>
                          <w:p w14:paraId="200204CC" w14:textId="77777777" w:rsidR="0028239C" w:rsidRDefault="0028239C" w:rsidP="0028239C"/>
                          <w:p w14:paraId="087EBAF0" w14:textId="77777777" w:rsidR="0028239C" w:rsidRDefault="0028239C" w:rsidP="0028239C"/>
                          <w:p w14:paraId="00D63ED7" w14:textId="77777777" w:rsidR="0028239C" w:rsidRDefault="0028239C" w:rsidP="0028239C"/>
                          <w:p w14:paraId="363573AE" w14:textId="77777777" w:rsidR="0028239C" w:rsidRDefault="0028239C" w:rsidP="0028239C"/>
                          <w:p w14:paraId="3BA3AF2E" w14:textId="77777777" w:rsidR="0028239C" w:rsidRDefault="0028239C" w:rsidP="0028239C"/>
                          <w:p w14:paraId="11845C45" w14:textId="77777777" w:rsidR="0028239C" w:rsidRDefault="0028239C" w:rsidP="0028239C"/>
                          <w:p w14:paraId="1DD46D67" w14:textId="77777777" w:rsidR="0028239C" w:rsidRDefault="0028239C" w:rsidP="0028239C"/>
                          <w:p w14:paraId="7975D3F1" w14:textId="77777777" w:rsidR="0028239C" w:rsidRDefault="0028239C" w:rsidP="0028239C"/>
                          <w:p w14:paraId="3850C85A" w14:textId="77777777" w:rsidR="0028239C" w:rsidRDefault="0028239C" w:rsidP="0028239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204EFE" id="Tekstvak 1" o:spid="_x0000_s1031" type="#_x0000_t202" style="position:absolute;margin-left:0;margin-top:17.3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32F94613" w14:textId="0FE14873" w:rsidR="0028239C" w:rsidRPr="002A62AB" w:rsidRDefault="0028239C" w:rsidP="0028239C">
                      <w:pPr>
                        <w:rPr>
                          <w:b/>
                          <w:bCs/>
                        </w:rPr>
                      </w:pPr>
                      <w:r w:rsidRPr="002A62AB">
                        <w:rPr>
                          <w:b/>
                          <w:bCs/>
                        </w:rPr>
                        <w:t xml:space="preserve">Geef hier </w:t>
                      </w:r>
                      <w:r>
                        <w:rPr>
                          <w:b/>
                          <w:bCs/>
                        </w:rPr>
                        <w:t xml:space="preserve">aan of en zo ja, waarom </w:t>
                      </w:r>
                      <w:r w:rsidRPr="002A62AB">
                        <w:rPr>
                          <w:b/>
                          <w:bCs/>
                        </w:rPr>
                        <w:t xml:space="preserve">artikel </w:t>
                      </w:r>
                      <w:r>
                        <w:rPr>
                          <w:b/>
                          <w:bCs/>
                        </w:rPr>
                        <w:t>56 ter</w:t>
                      </w:r>
                      <w:r w:rsidRPr="002A62AB">
                        <w:rPr>
                          <w:b/>
                          <w:bCs/>
                        </w:rPr>
                        <w:t xml:space="preserve">, lid </w:t>
                      </w:r>
                      <w:r>
                        <w:rPr>
                          <w:b/>
                          <w:bCs/>
                        </w:rPr>
                        <w:t>9 van toepassing is:</w:t>
                      </w:r>
                    </w:p>
                    <w:p w14:paraId="200204CC" w14:textId="77777777" w:rsidR="0028239C" w:rsidRDefault="0028239C" w:rsidP="0028239C"/>
                    <w:p w14:paraId="087EBAF0" w14:textId="77777777" w:rsidR="0028239C" w:rsidRDefault="0028239C" w:rsidP="0028239C"/>
                    <w:p w14:paraId="00D63ED7" w14:textId="77777777" w:rsidR="0028239C" w:rsidRDefault="0028239C" w:rsidP="0028239C"/>
                    <w:p w14:paraId="363573AE" w14:textId="77777777" w:rsidR="0028239C" w:rsidRDefault="0028239C" w:rsidP="0028239C"/>
                    <w:p w14:paraId="3BA3AF2E" w14:textId="77777777" w:rsidR="0028239C" w:rsidRDefault="0028239C" w:rsidP="0028239C"/>
                    <w:p w14:paraId="11845C45" w14:textId="77777777" w:rsidR="0028239C" w:rsidRDefault="0028239C" w:rsidP="0028239C"/>
                    <w:p w14:paraId="1DD46D67" w14:textId="77777777" w:rsidR="0028239C" w:rsidRDefault="0028239C" w:rsidP="0028239C"/>
                    <w:p w14:paraId="7975D3F1" w14:textId="77777777" w:rsidR="0028239C" w:rsidRDefault="0028239C" w:rsidP="0028239C"/>
                    <w:p w14:paraId="3850C85A" w14:textId="77777777" w:rsidR="0028239C" w:rsidRDefault="0028239C" w:rsidP="0028239C">
                      <w:r>
                        <w:t xml:space="preserve">  </w:t>
                      </w:r>
                    </w:p>
                  </w:txbxContent>
                </v:textbox>
                <w10:wrap type="topAndBottom" anchorx="margin"/>
              </v:shape>
            </w:pict>
          </mc:Fallback>
        </mc:AlternateContent>
      </w:r>
    </w:p>
    <w:p w14:paraId="1BDEF48F" w14:textId="0C7EC78E" w:rsidR="00BB0726" w:rsidRPr="00C72E38" w:rsidRDefault="00BB0726" w:rsidP="0068373B">
      <w:pPr>
        <w:jc w:val="both"/>
      </w:pPr>
    </w:p>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649A5" w14:textId="77777777" w:rsidR="00E0303F" w:rsidRDefault="00E0303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3537" w14:textId="14F18A2B" w:rsidR="00E0303F" w:rsidRDefault="00E0303F" w:rsidP="00E0303F">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EC414A7" wp14:editId="6E355B5D">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3F3F1A">
      <w:rPr>
        <w:rFonts w:asciiTheme="minorHAnsi" w:hAnsiTheme="minorHAnsi" w:cstheme="minorHAnsi"/>
        <w:b/>
        <w:bCs/>
        <w:color w:val="004A99"/>
      </w:rPr>
      <w:t>JTF</w:t>
    </w:r>
    <w:r>
      <w:rPr>
        <w:rFonts w:asciiTheme="minorHAnsi" w:hAnsiTheme="minorHAnsi" w:cstheme="minorHAnsi"/>
        <w:b/>
        <w:bCs/>
        <w:color w:val="004A99"/>
      </w:rPr>
      <w:t xml:space="preserve"> 2021-2027</w:t>
    </w:r>
  </w:p>
  <w:p w14:paraId="24EA9E94" w14:textId="77777777" w:rsidR="00191B4B" w:rsidRPr="00E0303F" w:rsidRDefault="00191B4B" w:rsidP="00E0303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3C06E" w14:textId="77777777" w:rsidR="00E0303F" w:rsidRDefault="00E0303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3F3F1A"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E08AD" w14:textId="77777777" w:rsidR="00E0303F" w:rsidRDefault="00E0303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CCC07" w14:textId="77777777" w:rsidR="00E0303F" w:rsidRDefault="00E0303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5FCA4" w14:textId="77777777" w:rsidR="00E0303F" w:rsidRDefault="00E0303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65253521">
    <w:abstractNumId w:val="7"/>
  </w:num>
  <w:num w:numId="2" w16cid:durableId="849829959">
    <w:abstractNumId w:val="3"/>
  </w:num>
  <w:num w:numId="3" w16cid:durableId="897017438">
    <w:abstractNumId w:val="11"/>
  </w:num>
  <w:num w:numId="4" w16cid:durableId="723481474">
    <w:abstractNumId w:val="6"/>
  </w:num>
  <w:num w:numId="5" w16cid:durableId="1561018904">
    <w:abstractNumId w:val="0"/>
  </w:num>
  <w:num w:numId="6" w16cid:durableId="1269695761">
    <w:abstractNumId w:val="10"/>
  </w:num>
  <w:num w:numId="7" w16cid:durableId="1466046705">
    <w:abstractNumId w:val="1"/>
  </w:num>
  <w:num w:numId="8" w16cid:durableId="765543875">
    <w:abstractNumId w:val="8"/>
  </w:num>
  <w:num w:numId="9" w16cid:durableId="1655062978">
    <w:abstractNumId w:val="5"/>
  </w:num>
  <w:num w:numId="10" w16cid:durableId="1935703103">
    <w:abstractNumId w:val="6"/>
  </w:num>
  <w:num w:numId="11" w16cid:durableId="2139637929">
    <w:abstractNumId w:val="6"/>
  </w:num>
  <w:num w:numId="12" w16cid:durableId="1231623000">
    <w:abstractNumId w:val="2"/>
  </w:num>
  <w:num w:numId="13" w16cid:durableId="699935673">
    <w:abstractNumId w:val="4"/>
  </w:num>
  <w:num w:numId="14" w16cid:durableId="13452118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0962"/>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A5C3C"/>
    <w:rsid w:val="000D1C37"/>
    <w:rsid w:val="000D3E45"/>
    <w:rsid w:val="000E4202"/>
    <w:rsid w:val="000F3550"/>
    <w:rsid w:val="00102CAF"/>
    <w:rsid w:val="00102D36"/>
    <w:rsid w:val="00110A65"/>
    <w:rsid w:val="001248A8"/>
    <w:rsid w:val="001771F0"/>
    <w:rsid w:val="00190A4F"/>
    <w:rsid w:val="00191B4B"/>
    <w:rsid w:val="001955D0"/>
    <w:rsid w:val="00197612"/>
    <w:rsid w:val="001B5BF7"/>
    <w:rsid w:val="001C517A"/>
    <w:rsid w:val="001D03DE"/>
    <w:rsid w:val="001E21C1"/>
    <w:rsid w:val="00201945"/>
    <w:rsid w:val="00211907"/>
    <w:rsid w:val="002205B9"/>
    <w:rsid w:val="00267E3F"/>
    <w:rsid w:val="0028239C"/>
    <w:rsid w:val="0028560D"/>
    <w:rsid w:val="002A40B7"/>
    <w:rsid w:val="002D7EE3"/>
    <w:rsid w:val="003408E8"/>
    <w:rsid w:val="00353DC5"/>
    <w:rsid w:val="003563D9"/>
    <w:rsid w:val="003812AF"/>
    <w:rsid w:val="003849F9"/>
    <w:rsid w:val="00392D00"/>
    <w:rsid w:val="003950D3"/>
    <w:rsid w:val="003B3965"/>
    <w:rsid w:val="003D6486"/>
    <w:rsid w:val="003F3F1A"/>
    <w:rsid w:val="004138C8"/>
    <w:rsid w:val="0042793D"/>
    <w:rsid w:val="00447DEC"/>
    <w:rsid w:val="00452EBF"/>
    <w:rsid w:val="00454CF1"/>
    <w:rsid w:val="004622C9"/>
    <w:rsid w:val="00465D20"/>
    <w:rsid w:val="004C76F8"/>
    <w:rsid w:val="004D7111"/>
    <w:rsid w:val="00521E13"/>
    <w:rsid w:val="00524790"/>
    <w:rsid w:val="005471E0"/>
    <w:rsid w:val="00571B15"/>
    <w:rsid w:val="00571B71"/>
    <w:rsid w:val="005831C5"/>
    <w:rsid w:val="005E6B57"/>
    <w:rsid w:val="005F34FE"/>
    <w:rsid w:val="005F60F6"/>
    <w:rsid w:val="00621815"/>
    <w:rsid w:val="00627D64"/>
    <w:rsid w:val="00630745"/>
    <w:rsid w:val="00630F0B"/>
    <w:rsid w:val="006571CE"/>
    <w:rsid w:val="0068373B"/>
    <w:rsid w:val="00685E27"/>
    <w:rsid w:val="006A53D1"/>
    <w:rsid w:val="006D3559"/>
    <w:rsid w:val="006F05CC"/>
    <w:rsid w:val="006F631B"/>
    <w:rsid w:val="007045B8"/>
    <w:rsid w:val="00727A70"/>
    <w:rsid w:val="007302B3"/>
    <w:rsid w:val="0075030E"/>
    <w:rsid w:val="007840F7"/>
    <w:rsid w:val="007F5D2B"/>
    <w:rsid w:val="00802683"/>
    <w:rsid w:val="00822991"/>
    <w:rsid w:val="00834F47"/>
    <w:rsid w:val="008418FE"/>
    <w:rsid w:val="00881667"/>
    <w:rsid w:val="008858B5"/>
    <w:rsid w:val="00893CDE"/>
    <w:rsid w:val="0089665E"/>
    <w:rsid w:val="008C4B99"/>
    <w:rsid w:val="008F45FC"/>
    <w:rsid w:val="00912F32"/>
    <w:rsid w:val="009226F1"/>
    <w:rsid w:val="00925438"/>
    <w:rsid w:val="009436D9"/>
    <w:rsid w:val="00995CA7"/>
    <w:rsid w:val="00996F85"/>
    <w:rsid w:val="009D5089"/>
    <w:rsid w:val="009D5326"/>
    <w:rsid w:val="009D7A8D"/>
    <w:rsid w:val="00A01C22"/>
    <w:rsid w:val="00A1342C"/>
    <w:rsid w:val="00A30351"/>
    <w:rsid w:val="00A76A29"/>
    <w:rsid w:val="00AC7021"/>
    <w:rsid w:val="00AF6D7F"/>
    <w:rsid w:val="00AF78B2"/>
    <w:rsid w:val="00B216D8"/>
    <w:rsid w:val="00B51362"/>
    <w:rsid w:val="00B61BD9"/>
    <w:rsid w:val="00B83C70"/>
    <w:rsid w:val="00BA3684"/>
    <w:rsid w:val="00BB0726"/>
    <w:rsid w:val="00BB6462"/>
    <w:rsid w:val="00C344BC"/>
    <w:rsid w:val="00C72E38"/>
    <w:rsid w:val="00C80912"/>
    <w:rsid w:val="00C93E9E"/>
    <w:rsid w:val="00CC3032"/>
    <w:rsid w:val="00CD1E0D"/>
    <w:rsid w:val="00D1255B"/>
    <w:rsid w:val="00D37A31"/>
    <w:rsid w:val="00D548EE"/>
    <w:rsid w:val="00D60DFD"/>
    <w:rsid w:val="00D7141E"/>
    <w:rsid w:val="00D8380E"/>
    <w:rsid w:val="00D842D8"/>
    <w:rsid w:val="00D95557"/>
    <w:rsid w:val="00DA27F6"/>
    <w:rsid w:val="00DB5269"/>
    <w:rsid w:val="00DD409F"/>
    <w:rsid w:val="00E005DA"/>
    <w:rsid w:val="00E01953"/>
    <w:rsid w:val="00E0303F"/>
    <w:rsid w:val="00E23125"/>
    <w:rsid w:val="00E43808"/>
    <w:rsid w:val="00E7563F"/>
    <w:rsid w:val="00EC2A89"/>
    <w:rsid w:val="00EE27DA"/>
    <w:rsid w:val="00EE515E"/>
    <w:rsid w:val="00EF4900"/>
    <w:rsid w:val="00F13C3C"/>
    <w:rsid w:val="00F23A27"/>
    <w:rsid w:val="00F47564"/>
    <w:rsid w:val="00F5399E"/>
    <w:rsid w:val="00F55147"/>
    <w:rsid w:val="00F600BE"/>
    <w:rsid w:val="00F815C1"/>
    <w:rsid w:val="00F953EF"/>
    <w:rsid w:val="00FA3B14"/>
    <w:rsid w:val="00FA4F00"/>
    <w:rsid w:val="00FB0384"/>
    <w:rsid w:val="00FB27EF"/>
    <w:rsid w:val="00FB42F5"/>
    <w:rsid w:val="00FD3202"/>
    <w:rsid w:val="00FE7360"/>
    <w:rsid w:val="00FE77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Hyperlink">
    <w:name w:val="Hyperlink"/>
    <w:basedOn w:val="Standaardalinea-lettertype"/>
    <w:uiPriority w:val="99"/>
    <w:unhideWhenUsed/>
    <w:rsid w:val="00F815C1"/>
    <w:rPr>
      <w:color w:val="0000FF"/>
      <w:u w:val="single"/>
    </w:rPr>
  </w:style>
  <w:style w:type="character" w:styleId="Verwijzingopmerking">
    <w:name w:val="annotation reference"/>
    <w:basedOn w:val="Standaardalinea-lettertype"/>
    <w:uiPriority w:val="99"/>
    <w:semiHidden/>
    <w:unhideWhenUsed/>
    <w:rsid w:val="00521E13"/>
    <w:rPr>
      <w:sz w:val="16"/>
      <w:szCs w:val="16"/>
    </w:rPr>
  </w:style>
  <w:style w:type="paragraph" w:styleId="Tekstopmerking">
    <w:name w:val="annotation text"/>
    <w:basedOn w:val="Standaard"/>
    <w:link w:val="TekstopmerkingChar"/>
    <w:uiPriority w:val="99"/>
    <w:semiHidden/>
    <w:unhideWhenUsed/>
    <w:rsid w:val="00521E13"/>
    <w:pPr>
      <w:spacing w:line="240" w:lineRule="auto"/>
    </w:pPr>
    <w:rPr>
      <w:szCs w:val="20"/>
    </w:rPr>
  </w:style>
  <w:style w:type="character" w:customStyle="1" w:styleId="TekstopmerkingChar">
    <w:name w:val="Tekst opmerking Char"/>
    <w:basedOn w:val="Standaardalinea-lettertype"/>
    <w:link w:val="Tekstopmerking"/>
    <w:uiPriority w:val="99"/>
    <w:semiHidden/>
    <w:rsid w:val="00521E13"/>
    <w:rPr>
      <w:szCs w:val="20"/>
    </w:rPr>
  </w:style>
  <w:style w:type="paragraph" w:styleId="Onderwerpvanopmerking">
    <w:name w:val="annotation subject"/>
    <w:basedOn w:val="Tekstopmerking"/>
    <w:next w:val="Tekstopmerking"/>
    <w:link w:val="OnderwerpvanopmerkingChar"/>
    <w:uiPriority w:val="99"/>
    <w:semiHidden/>
    <w:unhideWhenUsed/>
    <w:rsid w:val="00521E13"/>
    <w:rPr>
      <w:b/>
      <w:bCs/>
    </w:rPr>
  </w:style>
  <w:style w:type="character" w:customStyle="1" w:styleId="OnderwerpvanopmerkingChar">
    <w:name w:val="Onderwerp van opmerking Char"/>
    <w:basedOn w:val="TekstopmerkingChar"/>
    <w:link w:val="Onderwerpvanopmerking"/>
    <w:uiPriority w:val="99"/>
    <w:semiHidden/>
    <w:rsid w:val="00521E13"/>
    <w:rPr>
      <w:b/>
      <w:bCs/>
      <w:szCs w:val="20"/>
    </w:rPr>
  </w:style>
  <w:style w:type="paragraph" w:styleId="Koptekst">
    <w:name w:val="header"/>
    <w:basedOn w:val="Standaard"/>
    <w:link w:val="KoptekstChar"/>
    <w:uiPriority w:val="99"/>
    <w:unhideWhenUsed/>
    <w:rsid w:val="00191B4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91B4B"/>
  </w:style>
  <w:style w:type="paragraph" w:styleId="Revisie">
    <w:name w:val="Revision"/>
    <w:hidden/>
    <w:uiPriority w:val="99"/>
    <w:semiHidden/>
    <w:rsid w:val="00190A4F"/>
    <w:pPr>
      <w:spacing w:line="240" w:lineRule="auto"/>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690459">
      <w:bodyDiv w:val="1"/>
      <w:marLeft w:val="0"/>
      <w:marRight w:val="0"/>
      <w:marTop w:val="0"/>
      <w:marBottom w:val="0"/>
      <w:divBdr>
        <w:top w:val="none" w:sz="0" w:space="0" w:color="auto"/>
        <w:left w:val="none" w:sz="0" w:space="0" w:color="auto"/>
        <w:bottom w:val="none" w:sz="0" w:space="0" w:color="auto"/>
        <w:right w:val="none" w:sz="0" w:space="0" w:color="auto"/>
      </w:divBdr>
    </w:div>
    <w:div w:id="1083381067">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97EAA-D667-4E10-BA9B-1811C0E9E1C7}">
  <ds:schemaRefs>
    <ds:schemaRef ds:uri="http://schemas.microsoft.com/sharepoint/v3/contenttype/forms"/>
  </ds:schemaRefs>
</ds:datastoreItem>
</file>

<file path=customXml/itemProps2.xml><?xml version="1.0" encoding="utf-8"?>
<ds:datastoreItem xmlns:ds="http://schemas.openxmlformats.org/officeDocument/2006/customXml" ds:itemID="{8918C259-0D92-45EC-885C-CB93786930DC}">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2C0645EC-55ED-49AC-9BA5-8A6F2C727FE4}">
  <ds:schemaRefs>
    <ds:schemaRef ds:uri="http://schemas.openxmlformats.org/officeDocument/2006/bibliography"/>
  </ds:schemaRefs>
</ds:datastoreItem>
</file>

<file path=customXml/itemProps4.xml><?xml version="1.0" encoding="utf-8"?>
<ds:datastoreItem xmlns:ds="http://schemas.openxmlformats.org/officeDocument/2006/customXml" ds:itemID="{05FD3800-65C3-4AEE-8085-7095324D5B66}"/>
</file>

<file path=docProps/app.xml><?xml version="1.0" encoding="utf-8"?>
<Properties xmlns="http://schemas.openxmlformats.org/officeDocument/2006/extended-properties" xmlns:vt="http://schemas.openxmlformats.org/officeDocument/2006/docPropsVTypes">
  <Template>Normal</Template>
  <TotalTime>1</TotalTime>
  <Pages>5</Pages>
  <Words>1251</Words>
  <Characters>6883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2023-10-03T10:52:00Z</dcterms:created>
  <dcterms:modified xsi:type="dcterms:W3CDTF">2023-10-18T07:41:00Z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