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BD59" w14:textId="010BB148" w:rsidR="001E084E" w:rsidRPr="00326FA1" w:rsidRDefault="001E084E" w:rsidP="001E084E">
      <w:pPr>
        <w:rPr>
          <w:b/>
          <w:bCs/>
          <w:sz w:val="24"/>
          <w:szCs w:val="24"/>
        </w:rPr>
      </w:pPr>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 xml:space="preserve">46: </w:t>
      </w:r>
      <w:r w:rsidR="00552D49" w:rsidRPr="00552D49">
        <w:rPr>
          <w:b/>
          <w:bCs/>
          <w:sz w:val="24"/>
          <w:szCs w:val="24"/>
        </w:rPr>
        <w:t>Investeringssteun voor energie-efficiënte stadsverwarming en/of -koeling</w:t>
      </w:r>
    </w:p>
    <w:p w14:paraId="7E112AE1" w14:textId="77777777" w:rsidR="001E084E" w:rsidRDefault="001E084E" w:rsidP="00102CAF"/>
    <w:p w14:paraId="64CD06F4" w14:textId="77777777" w:rsidR="001E084E" w:rsidRDefault="001E084E" w:rsidP="00102CAF"/>
    <w:p w14:paraId="3B1633E4" w14:textId="4397EF94" w:rsidR="001E084E" w:rsidRPr="00615E39" w:rsidRDefault="001E084E" w:rsidP="000A38B2">
      <w:pPr>
        <w:jc w:val="both"/>
        <w:rPr>
          <w:b/>
          <w:bCs/>
          <w:u w:val="single"/>
        </w:rPr>
      </w:pPr>
      <w:bookmarkStart w:id="1" w:name="_Hlk87386336"/>
      <w:r w:rsidRPr="00615E39">
        <w:rPr>
          <w:b/>
          <w:bCs/>
          <w:u w:val="single"/>
        </w:rPr>
        <w:t>Inleiding</w:t>
      </w:r>
    </w:p>
    <w:p w14:paraId="5DD17CAE" w14:textId="5219A37B" w:rsidR="001E084E" w:rsidRPr="00495FA1" w:rsidRDefault="001E084E" w:rsidP="000A38B2">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48A90AA8" w14:textId="77777777" w:rsidR="001E084E" w:rsidRPr="00495FA1" w:rsidRDefault="001E084E" w:rsidP="000A38B2">
      <w:pPr>
        <w:jc w:val="both"/>
      </w:pPr>
    </w:p>
    <w:p w14:paraId="67781657" w14:textId="77777777" w:rsidR="000A38B2" w:rsidRDefault="001E084E" w:rsidP="000A38B2">
      <w:pPr>
        <w:jc w:val="both"/>
      </w:pPr>
      <w:r w:rsidRPr="00495FA1">
        <w:t>Eén van de artikelen die gebruikt k</w:t>
      </w:r>
      <w:r>
        <w:t>an</w:t>
      </w:r>
      <w:r w:rsidRPr="00495FA1">
        <w:t xml:space="preserve"> worden is artikel </w:t>
      </w:r>
      <w:r>
        <w:t>46</w:t>
      </w:r>
      <w:r w:rsidRPr="00495FA1">
        <w:t xml:space="preserve">. Dit artikel gaat over </w:t>
      </w:r>
      <w:r>
        <w:t>i</w:t>
      </w:r>
      <w:r w:rsidRPr="001E084E">
        <w:t>nvesteringssteun voor energie-efficiënte stadsverwarming en -koeling</w:t>
      </w:r>
      <w:r w:rsidR="000A38B2">
        <w:t>.</w:t>
      </w:r>
    </w:p>
    <w:p w14:paraId="180ABB01" w14:textId="6A375300" w:rsidR="001E084E" w:rsidRDefault="001E084E" w:rsidP="000A38B2">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46</w:t>
      </w:r>
      <w:r w:rsidRPr="00495FA1">
        <w:t xml:space="preserve">, aan te geven waarom het project voldoet aan de gestelde voorwaarden. </w:t>
      </w:r>
      <w:r>
        <w:br/>
      </w:r>
    </w:p>
    <w:p w14:paraId="6EB4E562" w14:textId="77777777" w:rsidR="001E084E" w:rsidRDefault="001E084E" w:rsidP="000A38B2">
      <w:pPr>
        <w:jc w:val="both"/>
      </w:pPr>
      <w:r>
        <w:t xml:space="preserve">Let op: u geeft een toelichting in de tekstblokken.  </w:t>
      </w:r>
    </w:p>
    <w:bookmarkEnd w:id="1"/>
    <w:p w14:paraId="19F24794" w14:textId="79316DA2" w:rsidR="001E084E" w:rsidRDefault="001E084E" w:rsidP="000A38B2">
      <w:pPr>
        <w:jc w:val="both"/>
      </w:pPr>
    </w:p>
    <w:p w14:paraId="2C54CD8E" w14:textId="77777777" w:rsidR="001E084E" w:rsidRDefault="001E084E" w:rsidP="000A38B2">
      <w:pPr>
        <w:jc w:val="both"/>
      </w:pPr>
    </w:p>
    <w:p w14:paraId="4C2402F3" w14:textId="321DED60" w:rsidR="001E084E" w:rsidRDefault="001E084E" w:rsidP="000A38B2">
      <w:pPr>
        <w:jc w:val="both"/>
      </w:pPr>
      <w:bookmarkStart w:id="3" w:name="_Hlk87387140"/>
      <w:r w:rsidRPr="00326FA1">
        <w:rPr>
          <w:b/>
          <w:bCs/>
          <w:i/>
          <w:iCs/>
          <w:u w:val="single"/>
        </w:rPr>
        <w:t xml:space="preserve">Art </w:t>
      </w:r>
      <w:r>
        <w:rPr>
          <w:b/>
          <w:bCs/>
          <w:i/>
          <w:iCs/>
          <w:u w:val="single"/>
        </w:rPr>
        <w:t>46</w:t>
      </w:r>
      <w:r w:rsidRPr="00326FA1">
        <w:rPr>
          <w:b/>
          <w:bCs/>
          <w:i/>
          <w:iCs/>
          <w:u w:val="single"/>
        </w:rPr>
        <w:t>, lid 1:</w:t>
      </w:r>
      <w:bookmarkEnd w:id="3"/>
    </w:p>
    <w:p w14:paraId="63158127" w14:textId="13C21BE8" w:rsidR="00102CAF" w:rsidRPr="005F161A" w:rsidRDefault="002622AD" w:rsidP="000A38B2">
      <w:pPr>
        <w:jc w:val="both"/>
        <w:rPr>
          <w:i/>
          <w:iCs/>
        </w:rPr>
      </w:pPr>
      <w:r w:rsidRPr="002622AD">
        <w:rPr>
          <w:i/>
          <w:iCs/>
        </w:rPr>
        <w:t>Investeringssteun voor de bouw, uitbreiding of upgrade van systemen voor energie-efficiënte stadsverwarming en/of -koeling, met inbegrip van de bouw, uitbreiding of upgrade van installaties voor warmte- of koudeopwekking en/of thermische opslagoplossingen en/of het distributienet, is verenigbaar met de interne markt in de zin van artikel 107, lid 3, van het Verdrag en is van de aanmeldingsverplichting van artikel 108, lid 3, van het Verdrag vrijgesteld, mits de in dit artikel en in hoofdstuk I vastgestelde voorwaarden zijn vervuld</w:t>
      </w:r>
      <w:r>
        <w:rPr>
          <w:i/>
          <w:iCs/>
        </w:rPr>
        <w:t>.</w:t>
      </w:r>
      <w:r w:rsidR="00845530" w:rsidRPr="00845530">
        <w:rPr>
          <w:i/>
          <w:iCs/>
        </w:rPr>
        <w:t>.</w:t>
      </w:r>
    </w:p>
    <w:p w14:paraId="66704504" w14:textId="43B88F24" w:rsidR="00102CAF" w:rsidRDefault="00102CAF" w:rsidP="000A38B2">
      <w:pPr>
        <w:jc w:val="both"/>
      </w:pPr>
    </w:p>
    <w:p w14:paraId="4103C9DC" w14:textId="2BD90163" w:rsidR="00B743D2" w:rsidRDefault="001E084E" w:rsidP="000A38B2">
      <w:pPr>
        <w:jc w:val="both"/>
      </w:pPr>
      <w:r>
        <w:rPr>
          <w:b/>
          <w:bCs/>
        </w:rPr>
        <w:t>To</w:t>
      </w:r>
      <w:r w:rsidR="00102CAF" w:rsidRPr="00BB0726">
        <w:rPr>
          <w:b/>
          <w:bCs/>
        </w:rPr>
        <w:t>elichting:</w:t>
      </w:r>
      <w:r w:rsidR="00722B69">
        <w:t xml:space="preserve"> </w:t>
      </w:r>
      <w:r w:rsidR="00F77C64">
        <w:t>“</w:t>
      </w:r>
      <w:r w:rsidR="00845530" w:rsidRPr="00845530">
        <w:t xml:space="preserve">energie-efficiënte stadsverwarming en -koeling”: </w:t>
      </w:r>
      <w:r w:rsidR="00C22952" w:rsidRPr="00C22952">
        <w:t>efficiënte stadsverwarming en -koeling zoals gedefinieerd in artikel 2, punt 41, van Richtlijn 2012/27/EU</w:t>
      </w:r>
      <w:r w:rsidR="00C22952">
        <w:t>.</w:t>
      </w:r>
      <w:r w:rsidR="00007469">
        <w:t>.</w:t>
      </w:r>
      <w:r w:rsidR="00887161">
        <w:t xml:space="preserve"> </w:t>
      </w:r>
    </w:p>
    <w:p w14:paraId="429B6F4A" w14:textId="77777777" w:rsidR="00E24698" w:rsidRDefault="00E24698" w:rsidP="000A38B2">
      <w:pPr>
        <w:jc w:val="both"/>
      </w:pPr>
    </w:p>
    <w:p w14:paraId="64A72790" w14:textId="70586399" w:rsidR="00E24698" w:rsidRDefault="00E24698" w:rsidP="000A38B2">
      <w:pPr>
        <w:jc w:val="both"/>
      </w:pPr>
      <w:r w:rsidRPr="00E24698">
        <w:t>“stadsverwarming” en “stadskoeling”: stadsverwarming of stadskoeling zoals gedefinieerd in artikel 2, punt 19, van Richtlijn 2010/31/EU</w:t>
      </w:r>
    </w:p>
    <w:p w14:paraId="3FE68DF7" w14:textId="77777777" w:rsidR="00E24698" w:rsidRDefault="00E24698" w:rsidP="000A38B2">
      <w:pPr>
        <w:jc w:val="both"/>
      </w:pPr>
    </w:p>
    <w:p w14:paraId="6D8E286F" w14:textId="560DB880" w:rsidR="00E24698" w:rsidRDefault="00E24698" w:rsidP="000A38B2">
      <w:pPr>
        <w:jc w:val="both"/>
      </w:pPr>
      <w:r w:rsidRPr="00E24698">
        <w:t>“stadsverwarmings- en stadskoelingssystemen”: installaties voor warmte- en/of koudeopwekking en het netwerk voor de opslag en distributie van warmte of koude, bestaande uit zowel primaire transmissienetwerken als secundaire pijpleidingnetwerken voor de levering van warmte of koude aan consumenten. Wanneer hier sprake is van “stadsverwarming”, moet dit worden begrepen als stadsverwarmings- en/of stadskoelingssystemen, al naar gelang de netwerken samen of apart warmte of koude leveren;</w:t>
      </w:r>
    </w:p>
    <w:p w14:paraId="3FA26E2E" w14:textId="68DC4099" w:rsidR="005F161A" w:rsidRDefault="001E084E" w:rsidP="000A38B2">
      <w:pPr>
        <w:jc w:val="both"/>
      </w:pPr>
      <w:r>
        <w:br/>
      </w:r>
      <w:r w:rsidR="00887161">
        <w:t>U dient</w:t>
      </w:r>
      <w:r w:rsidR="00887161" w:rsidRPr="009173C5">
        <w:t xml:space="preserve"> </w:t>
      </w:r>
      <w:r w:rsidR="00887161">
        <w:t>te onderbouwen hoe het project aan deze eis voldoet. We wijzen hierbij op het volgende:</w:t>
      </w:r>
    </w:p>
    <w:p w14:paraId="73E7C3D2" w14:textId="4D09F35E" w:rsidR="00A51D43" w:rsidRDefault="00A51D43" w:rsidP="000A38B2">
      <w:pPr>
        <w:jc w:val="both"/>
      </w:pPr>
    </w:p>
    <w:p w14:paraId="11CA2A2E" w14:textId="66ECC737" w:rsidR="00A51D43" w:rsidRDefault="00A51D43" w:rsidP="000A38B2">
      <w:pPr>
        <w:jc w:val="both"/>
      </w:pPr>
      <w:r w:rsidRPr="00845530">
        <w:t>Richtlijn 2012/27/EU</w:t>
      </w:r>
      <w:r>
        <w:t>:</w:t>
      </w:r>
    </w:p>
    <w:p w14:paraId="33ECD7B5" w14:textId="2B3B2227" w:rsidR="00A51D43" w:rsidRDefault="00A51D43" w:rsidP="000A38B2">
      <w:pPr>
        <w:jc w:val="both"/>
      </w:pPr>
      <w:r>
        <w:t>41. „efficiënte stadsverwarming en -koeling”, een systeem voor stadsverwarming of -koeling dat ten minste 50 % hernieuwbare energie, 50 % afvalwarmte, 75 % warmte uit warmtekrachtkoppeling of 50 % uit een combinatie van dergelijke energie en warmte gebruikt;</w:t>
      </w:r>
    </w:p>
    <w:p w14:paraId="2B8AF798" w14:textId="4963DA6F" w:rsidR="00A51D43" w:rsidRDefault="00A51D43" w:rsidP="000A38B2">
      <w:pPr>
        <w:jc w:val="both"/>
      </w:pPr>
      <w:r>
        <w:lastRenderedPageBreak/>
        <w:t>42. „efficiënte verwarming en koeling”, een mogelijkheid voor verwarming en koeling die, in vergelijking met een referentiescenario van een standaardsituatie, een meetbare verlaging inhoudt van de input van primaire energie om één eenheid afgegeven energie te leveren binnen een relevante systeemgrens, en zulks op kostenefficiënte wijze, zoals beoordeeld in de in deze richtlijn bedoelde kosten-batenanalyse, en met inachtneming van de energie die nodig is voor winning, omzetting, transport en distributie</w:t>
      </w:r>
      <w:r w:rsidR="008C48D0">
        <w:t>.</w:t>
      </w:r>
    </w:p>
    <w:p w14:paraId="3FCFFC27" w14:textId="29094D38" w:rsidR="00417BD9" w:rsidRDefault="00417BD9" w:rsidP="000A38B2">
      <w:pPr>
        <w:jc w:val="both"/>
      </w:pPr>
    </w:p>
    <w:p w14:paraId="64E42A25" w14:textId="09E66949" w:rsidR="00417BD9" w:rsidRDefault="00417BD9" w:rsidP="000A38B2">
      <w:pPr>
        <w:jc w:val="both"/>
      </w:pPr>
      <w:r w:rsidRPr="00845530">
        <w:t xml:space="preserve">Richtlijn </w:t>
      </w:r>
      <w:r w:rsidRPr="00417BD9">
        <w:t>2010/31/EU</w:t>
      </w:r>
      <w:r>
        <w:t xml:space="preserve">: </w:t>
      </w:r>
    </w:p>
    <w:p w14:paraId="50318C24" w14:textId="29E7270B" w:rsidR="00C72E38" w:rsidRPr="00A50BB8" w:rsidRDefault="00417BD9" w:rsidP="000A38B2">
      <w:pPr>
        <w:jc w:val="both"/>
      </w:pPr>
      <w:r w:rsidRPr="00417BD9">
        <w:t>19. „stadsverwarming of -koeling”: de distributie van thermische energie in de vorm van stoom, warm water of gekoelde vloeistoffen vanuit een centrale productie-installatie via een netwerk dat verbonden is met meerdere gebouwen of locaties, voor het verwarmen of koelen van ruimten of processen.</w:t>
      </w:r>
    </w:p>
    <w:p w14:paraId="2062DACB" w14:textId="33AF7923" w:rsidR="00E7133A" w:rsidRDefault="00E7133A" w:rsidP="000A38B2">
      <w:pPr>
        <w:jc w:val="both"/>
      </w:pPr>
    </w:p>
    <w:p w14:paraId="3FF7DFCC" w14:textId="1A462D96" w:rsidR="00102CAF" w:rsidRDefault="00102CAF" w:rsidP="000A38B2">
      <w:pPr>
        <w:jc w:val="both"/>
      </w:pPr>
    </w:p>
    <w:p w14:paraId="2D08D73F" w14:textId="26B9FECE" w:rsidR="000A38B2" w:rsidRDefault="00525205" w:rsidP="000A38B2">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2</w:t>
      </w:r>
      <w:r w:rsidRPr="00326FA1">
        <w:rPr>
          <w:b/>
          <w:bCs/>
          <w:i/>
          <w:iCs/>
          <w:u w:val="single"/>
        </w:rPr>
        <w:t>:</w:t>
      </w:r>
    </w:p>
    <w:p w14:paraId="07E82037" w14:textId="485047B4" w:rsidR="00E24698" w:rsidRDefault="00E24698" w:rsidP="000A38B2">
      <w:pPr>
        <w:jc w:val="both"/>
        <w:rPr>
          <w:i/>
          <w:iCs/>
        </w:rPr>
      </w:pPr>
      <w:r w:rsidRPr="00E24698">
        <w:rPr>
          <w:i/>
          <w:iCs/>
        </w:rPr>
        <w:t>Steun wordt alleen toegekend voor de bouw, uitbreiding of upgrade van stadsverwarmings- en/of stadskoelingssystemen die energie-efficiënt zijn of het zullen worden, zoals gedefinieerd in artikel 2, punt 41, van Richtlijn 2012/27/EU. Indien het systeem als gevolg van de gesteunde werkzaamheden nog niet energie-efficiënt wordt, beginnen de verdere upgrades die nodig zijn om te voldoen aan de voorwaarden vervat in de definitie van energie-efficiënte stadsverwarming en/of -koeling, voor installaties voor warmte- en/of koudeopwekking waarvoor steun wordt verleend, drie jaar na aanvang van de gesteunde werkzaamheden aan het distributienet.</w:t>
      </w:r>
    </w:p>
    <w:p w14:paraId="0AF01ACC" w14:textId="70C18B65" w:rsidR="00417BD9" w:rsidRDefault="00417BD9" w:rsidP="000A38B2">
      <w:pPr>
        <w:jc w:val="both"/>
      </w:pPr>
    </w:p>
    <w:p w14:paraId="3F15D4D8" w14:textId="77777777" w:rsidR="00C72AF6" w:rsidRDefault="00C72AF6" w:rsidP="000A38B2">
      <w:pPr>
        <w:jc w:val="both"/>
      </w:pPr>
    </w:p>
    <w:p w14:paraId="7E832CF2" w14:textId="303B9478" w:rsidR="00C72AF6" w:rsidRDefault="00C72AF6" w:rsidP="00C72AF6">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3</w:t>
      </w:r>
      <w:r w:rsidRPr="00326FA1">
        <w:rPr>
          <w:b/>
          <w:bCs/>
          <w:i/>
          <w:iCs/>
          <w:u w:val="single"/>
        </w:rPr>
        <w:t>:</w:t>
      </w:r>
    </w:p>
    <w:p w14:paraId="5CEF0BE9" w14:textId="50A77BDE" w:rsidR="00C72AF6" w:rsidRPr="00353D1E" w:rsidRDefault="00C72AF6" w:rsidP="000A38B2">
      <w:pPr>
        <w:jc w:val="both"/>
        <w:rPr>
          <w:i/>
          <w:iCs/>
        </w:rPr>
      </w:pPr>
      <w:r w:rsidRPr="00353D1E">
        <w:rPr>
          <w:i/>
          <w:iCs/>
        </w:rPr>
        <w:t>Steun kan worden verleend voor energieopwekking op basis van hernieuwbare bronnen, met inbegrip van warmtepompen die voldoen aan bijlage VII bij Richtlijn (EU) 2018/2001, afvalwarmte of hoogrenderende warmtekrachtkoppeling, en voor oplossingen voor thermische opslag. Steun voor energieproductie uit afval kan zowel zijn gebaseerd op afval dat voldoet aan de definitie van hernieuwbare energiebron als op afval dat wordt gebruikt als brandstof voor installaties die voldoen aan de definitie van hoogrenderende warmtekrachtkoppeling. Afval dat als brandstof wordt gebruikt, mag het beginsel van de afvalhiërarchie zoals gedefinieerd in artikel 4, punt 1, van Richtlijn 2008/98/EG niet omzeilen.</w:t>
      </w:r>
    </w:p>
    <w:p w14:paraId="41D50FD7" w14:textId="77777777" w:rsidR="00C72AF6" w:rsidRDefault="00C72AF6" w:rsidP="000A38B2">
      <w:pPr>
        <w:jc w:val="both"/>
      </w:pPr>
    </w:p>
    <w:p w14:paraId="3BB5B4D8" w14:textId="1C295D1F" w:rsidR="00C72AF6" w:rsidRDefault="00C72AF6" w:rsidP="00C72AF6">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4</w:t>
      </w:r>
      <w:r w:rsidRPr="00326FA1">
        <w:rPr>
          <w:b/>
          <w:bCs/>
          <w:i/>
          <w:iCs/>
          <w:u w:val="single"/>
        </w:rPr>
        <w:t>:</w:t>
      </w:r>
    </w:p>
    <w:p w14:paraId="24D4DE75" w14:textId="75D7245D" w:rsidR="00C72AF6" w:rsidRPr="00353D1E" w:rsidRDefault="00C72AF6" w:rsidP="000A38B2">
      <w:pPr>
        <w:jc w:val="both"/>
        <w:rPr>
          <w:i/>
          <w:iCs/>
        </w:rPr>
      </w:pPr>
      <w:r w:rsidRPr="00353D1E">
        <w:rPr>
          <w:i/>
          <w:iCs/>
        </w:rPr>
        <w:t>Steun wordt niet toegekend voor de bouw of upgrade van productiefaciliteiten op basis van fossiele brandstoffen, uitgezonderd voor aardgas. Steun voor de bouw of upgrade van aardgascentrales kan slechts worden toegekend indien inachtneming van de klimaatdoelstellingen voor 2030 en 2050 is gegarandeerd, in overeenstemming met afdeling 4.30 van bijlage 1 bij Gedelegeerde Verordening (EU) 2021/2139.</w:t>
      </w:r>
    </w:p>
    <w:p w14:paraId="465492FA" w14:textId="77777777" w:rsidR="00C72AF6" w:rsidRPr="00353D1E" w:rsidRDefault="00C72AF6" w:rsidP="000A38B2">
      <w:pPr>
        <w:jc w:val="both"/>
        <w:rPr>
          <w:i/>
          <w:iCs/>
        </w:rPr>
      </w:pPr>
    </w:p>
    <w:p w14:paraId="5469C9A7" w14:textId="122D98BD" w:rsidR="00C72AF6" w:rsidRDefault="00C72AF6" w:rsidP="00C72AF6">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5</w:t>
      </w:r>
      <w:r w:rsidRPr="00326FA1">
        <w:rPr>
          <w:b/>
          <w:bCs/>
          <w:i/>
          <w:iCs/>
          <w:u w:val="single"/>
        </w:rPr>
        <w:t>:</w:t>
      </w:r>
    </w:p>
    <w:p w14:paraId="218B51B2" w14:textId="77777777" w:rsidR="00C72AF6" w:rsidRPr="00353D1E" w:rsidRDefault="00C72AF6" w:rsidP="00C72AF6">
      <w:pPr>
        <w:jc w:val="both"/>
        <w:rPr>
          <w:i/>
          <w:iCs/>
        </w:rPr>
      </w:pPr>
      <w:r w:rsidRPr="00353D1E">
        <w:rPr>
          <w:i/>
          <w:iCs/>
        </w:rPr>
        <w:t>Steun voor upgrades van opslag- en distributienetwerken voor de transmissie van op basis van fossiele brandstoffen geproduceerde warmte of koude kan alleen worden toegekend indien elk van de volgende voorwaarden is vervuld:</w:t>
      </w:r>
    </w:p>
    <w:p w14:paraId="4E7E2F51" w14:textId="77777777" w:rsidR="00C72AF6" w:rsidRPr="00353D1E" w:rsidRDefault="00C72AF6" w:rsidP="00C72AF6">
      <w:pPr>
        <w:jc w:val="both"/>
        <w:rPr>
          <w:i/>
          <w:iCs/>
        </w:rPr>
      </w:pPr>
    </w:p>
    <w:p w14:paraId="748724F1" w14:textId="1726CB52" w:rsidR="00C72AF6" w:rsidRPr="00353D1E" w:rsidRDefault="00C72AF6" w:rsidP="00C72AF6">
      <w:pPr>
        <w:jc w:val="both"/>
        <w:rPr>
          <w:i/>
          <w:iCs/>
        </w:rPr>
      </w:pPr>
      <w:r w:rsidRPr="00353D1E">
        <w:rPr>
          <w:i/>
          <w:iCs/>
        </w:rPr>
        <w:t>a) het distributienetwerk is geschikt of wordt geschikt gemaakt voor de transmissie van warmte of koude die wordt geproduceerd uit hernieuwbare energiebronnen en/of afvalwarmte;</w:t>
      </w:r>
    </w:p>
    <w:p w14:paraId="5E4985C6" w14:textId="77777777" w:rsidR="00C72AF6" w:rsidRPr="00353D1E" w:rsidRDefault="00C72AF6" w:rsidP="00C72AF6">
      <w:pPr>
        <w:jc w:val="both"/>
        <w:rPr>
          <w:i/>
          <w:iCs/>
        </w:rPr>
      </w:pPr>
    </w:p>
    <w:p w14:paraId="3498FAC5" w14:textId="28425085" w:rsidR="00C72AF6" w:rsidRDefault="00C72AF6" w:rsidP="00C72AF6">
      <w:pPr>
        <w:jc w:val="both"/>
      </w:pPr>
      <w:r w:rsidRPr="00353D1E">
        <w:rPr>
          <w:i/>
          <w:iCs/>
        </w:rPr>
        <w:lastRenderedPageBreak/>
        <w:t>b) de upgrade resulteert in een toegenomen productie van energie uit fossiele brandstoffen met uitzondering van aardgas. In het geval van een upgrade van de opslag of het distributienetwerk voor uit aardgas geproduceerde warmte of koeling, voor zover de upgrade leidt tot een toename van de energieopwekking uit aardgas, moeten die opwekkingsfaciliteiten voldoen aan de klimaatdoelstellingen voor 2030 en 2050, in overeenstemming met afdeling 4.31 van bijlage 1 bij Gedelegeerde Verordening (EU) 2021/2139</w:t>
      </w:r>
      <w:r>
        <w:t>.</w:t>
      </w:r>
    </w:p>
    <w:p w14:paraId="21FAC9AC" w14:textId="02F5EAF8" w:rsidR="00C72AF6" w:rsidRDefault="00C72AF6" w:rsidP="00C72AF6">
      <w:pPr>
        <w:jc w:val="both"/>
      </w:pPr>
      <w:r>
        <w:rPr>
          <w:noProof/>
          <w:lang w:eastAsia="nl-NL"/>
        </w:rPr>
        <mc:AlternateContent>
          <mc:Choice Requires="wps">
            <w:drawing>
              <wp:anchor distT="45720" distB="45720" distL="114300" distR="114300" simplePos="0" relativeHeight="251659264" behindDoc="0" locked="0" layoutInCell="1" allowOverlap="1" wp14:anchorId="14CD5282" wp14:editId="2F43DBE6">
                <wp:simplePos x="0" y="0"/>
                <wp:positionH relativeFrom="margin">
                  <wp:align>left</wp:align>
                </wp:positionH>
                <wp:positionV relativeFrom="paragraph">
                  <wp:posOffset>260157</wp:posOffset>
                </wp:positionV>
                <wp:extent cx="5405119" cy="634364"/>
                <wp:effectExtent l="0" t="0" r="24765" b="266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E30DB99" w14:textId="45D78B7E" w:rsidR="00525205" w:rsidRPr="002A62AB" w:rsidRDefault="00525205" w:rsidP="00525205">
                            <w:pPr>
                              <w:rPr>
                                <w:b/>
                                <w:bCs/>
                              </w:rPr>
                            </w:pPr>
                            <w:r w:rsidRPr="002A62AB">
                              <w:rPr>
                                <w:b/>
                                <w:bCs/>
                              </w:rPr>
                              <w:t xml:space="preserve">Geef hier aan waarom de activiteiten in uw projectplan voldoen aan artikel </w:t>
                            </w:r>
                            <w:r>
                              <w:rPr>
                                <w:b/>
                                <w:bCs/>
                              </w:rPr>
                              <w:t>46</w:t>
                            </w:r>
                            <w:r w:rsidRPr="002A62AB">
                              <w:rPr>
                                <w:b/>
                                <w:bCs/>
                              </w:rPr>
                              <w:t xml:space="preserve">, lid </w:t>
                            </w:r>
                            <w:r>
                              <w:rPr>
                                <w:b/>
                                <w:bCs/>
                              </w:rPr>
                              <w:t>1</w:t>
                            </w:r>
                            <w:r w:rsidR="00C72AF6">
                              <w:rPr>
                                <w:b/>
                                <w:bCs/>
                              </w:rPr>
                              <w:t xml:space="preserve"> tot en met 5</w:t>
                            </w:r>
                            <w:r w:rsidRPr="002A62AB">
                              <w:rPr>
                                <w:b/>
                                <w:bCs/>
                              </w:rPr>
                              <w:t>:</w:t>
                            </w:r>
                          </w:p>
                          <w:p w14:paraId="25888CFC" w14:textId="77777777" w:rsidR="001E084E" w:rsidRDefault="001E084E" w:rsidP="001E084E"/>
                          <w:p w14:paraId="029576B1" w14:textId="77777777" w:rsidR="001E084E" w:rsidRDefault="001E084E" w:rsidP="001E084E"/>
                          <w:p w14:paraId="3AF7214B" w14:textId="77777777" w:rsidR="001E084E" w:rsidRDefault="001E084E" w:rsidP="001E084E"/>
                          <w:p w14:paraId="35C50E8B" w14:textId="77777777" w:rsidR="001E084E" w:rsidRDefault="001E084E" w:rsidP="001E084E"/>
                          <w:p w14:paraId="63CBC23C" w14:textId="77777777" w:rsidR="001E084E" w:rsidRDefault="001E084E" w:rsidP="001E084E"/>
                          <w:p w14:paraId="1AE76C8A" w14:textId="77777777" w:rsidR="001E084E" w:rsidRDefault="001E084E" w:rsidP="001E084E"/>
                          <w:p w14:paraId="3B3B9D76" w14:textId="77777777" w:rsidR="001E084E" w:rsidRDefault="001E084E" w:rsidP="001E084E"/>
                          <w:p w14:paraId="79147B99" w14:textId="77777777" w:rsidR="001E084E" w:rsidRDefault="001E084E" w:rsidP="001E084E"/>
                          <w:p w14:paraId="21D6A494" w14:textId="77777777" w:rsidR="001E084E" w:rsidRDefault="001E084E" w:rsidP="001E084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CD5282" id="_x0000_t202" coordsize="21600,21600" o:spt="202" path="m,l,21600r21600,l21600,xe">
                <v:stroke joinstyle="miter"/>
                <v:path gradientshapeok="t" o:connecttype="rect"/>
              </v:shapetype>
              <v:shape id="Tekstvak 2" o:spid="_x0000_s1026" type="#_x0000_t202" style="position:absolute;left:0;text-align:left;margin-left:0;margin-top:20.5pt;width:425.6pt;height:49.95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">
                <v:textbox style="mso-fit-shape-to-text:t">
                  <w:txbxContent>
                    <w:p w14:paraId="4E30DB99" w14:textId="45D78B7E" w:rsidR="00525205" w:rsidRPr="002A62AB" w:rsidRDefault="00525205" w:rsidP="00525205">
                      <w:pPr>
                        <w:rPr>
                          <w:b/>
                          <w:bCs/>
                        </w:rPr>
                      </w:pPr>
                      <w:r w:rsidRPr="002A62AB">
                        <w:rPr>
                          <w:b/>
                          <w:bCs/>
                        </w:rPr>
                        <w:t xml:space="preserve">Geef hier aan waarom de activiteiten in uw projectplan voldoen aan artikel </w:t>
                      </w:r>
                      <w:r>
                        <w:rPr>
                          <w:b/>
                          <w:bCs/>
                        </w:rPr>
                        <w:t>46</w:t>
                      </w:r>
                      <w:r w:rsidRPr="002A62AB">
                        <w:rPr>
                          <w:b/>
                          <w:bCs/>
                        </w:rPr>
                        <w:t xml:space="preserve">, lid </w:t>
                      </w:r>
                      <w:r>
                        <w:rPr>
                          <w:b/>
                          <w:bCs/>
                        </w:rPr>
                        <w:t>1</w:t>
                      </w:r>
                      <w:r w:rsidR="00C72AF6">
                        <w:rPr>
                          <w:b/>
                          <w:bCs/>
                        </w:rPr>
                        <w:t xml:space="preserve"> tot en met 5</w:t>
                      </w:r>
                      <w:r w:rsidRPr="002A62AB">
                        <w:rPr>
                          <w:b/>
                          <w:bCs/>
                        </w:rPr>
                        <w:t>:</w:t>
                      </w:r>
                    </w:p>
                    <w:p w14:paraId="25888CFC" w14:textId="77777777" w:rsidR="001E084E" w:rsidRDefault="001E084E" w:rsidP="001E084E"/>
                    <w:p w14:paraId="029576B1" w14:textId="77777777" w:rsidR="001E084E" w:rsidRDefault="001E084E" w:rsidP="001E084E"/>
                    <w:p w14:paraId="3AF7214B" w14:textId="77777777" w:rsidR="001E084E" w:rsidRDefault="001E084E" w:rsidP="001E084E"/>
                    <w:p w14:paraId="35C50E8B" w14:textId="77777777" w:rsidR="001E084E" w:rsidRDefault="001E084E" w:rsidP="001E084E"/>
                    <w:p w14:paraId="63CBC23C" w14:textId="77777777" w:rsidR="001E084E" w:rsidRDefault="001E084E" w:rsidP="001E084E"/>
                    <w:p w14:paraId="1AE76C8A" w14:textId="77777777" w:rsidR="001E084E" w:rsidRDefault="001E084E" w:rsidP="001E084E"/>
                    <w:p w14:paraId="3B3B9D76" w14:textId="77777777" w:rsidR="001E084E" w:rsidRDefault="001E084E" w:rsidP="001E084E"/>
                    <w:p w14:paraId="79147B99" w14:textId="77777777" w:rsidR="001E084E" w:rsidRDefault="001E084E" w:rsidP="001E084E"/>
                    <w:p w14:paraId="21D6A494" w14:textId="77777777" w:rsidR="001E084E" w:rsidRDefault="001E084E" w:rsidP="001E084E">
                      <w:r>
                        <w:t xml:space="preserve">  </w:t>
                      </w:r>
                    </w:p>
                  </w:txbxContent>
                </v:textbox>
                <w10:wrap type="topAndBottom" anchorx="margin"/>
              </v:shape>
            </w:pict>
          </mc:Fallback>
        </mc:AlternateContent>
      </w:r>
    </w:p>
    <w:p w14:paraId="6DE67BA6" w14:textId="41EF87E5" w:rsidR="00C72AF6" w:rsidRDefault="00C72AF6" w:rsidP="00C72AF6">
      <w:pPr>
        <w:jc w:val="both"/>
      </w:pPr>
    </w:p>
    <w:p w14:paraId="3F9B157F" w14:textId="44D522C5" w:rsidR="0096798B" w:rsidRDefault="0096798B" w:rsidP="0096798B">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6:</w:t>
      </w:r>
    </w:p>
    <w:p w14:paraId="13483C98" w14:textId="02BA9E34" w:rsidR="00C72AF6" w:rsidRPr="00353D1E" w:rsidRDefault="0096798B" w:rsidP="00C72AF6">
      <w:pPr>
        <w:jc w:val="both"/>
        <w:rPr>
          <w:i/>
          <w:iCs/>
        </w:rPr>
      </w:pPr>
      <w:r w:rsidRPr="00353D1E">
        <w:rPr>
          <w:i/>
          <w:iCs/>
        </w:rPr>
        <w:t>De in aanmerking komende kosten zijn de investeringskosten voor de bouw of upgrade van een energie-efficiënt systeem voor stadsverwarming en/of stadskoeling.</w:t>
      </w:r>
    </w:p>
    <w:p w14:paraId="468A8C32" w14:textId="77777777" w:rsidR="0096798B" w:rsidRDefault="0096798B" w:rsidP="00C72AF6">
      <w:pPr>
        <w:jc w:val="both"/>
      </w:pPr>
    </w:p>
    <w:p w14:paraId="58FAF585" w14:textId="6B6305AA" w:rsidR="00B743D2" w:rsidRDefault="00B743D2" w:rsidP="000A38B2">
      <w:pPr>
        <w:jc w:val="both"/>
      </w:pPr>
    </w:p>
    <w:p w14:paraId="0232075D" w14:textId="45C3C6E7" w:rsidR="00B743D2" w:rsidRDefault="00D235B3" w:rsidP="000A38B2">
      <w:pPr>
        <w:jc w:val="both"/>
      </w:pPr>
      <w:r>
        <w:rPr>
          <w:noProof/>
          <w:lang w:eastAsia="nl-NL"/>
        </w:rPr>
        <mc:AlternateContent>
          <mc:Choice Requires="wps">
            <w:drawing>
              <wp:anchor distT="45720" distB="45720" distL="114300" distR="114300" simplePos="0" relativeHeight="251661312" behindDoc="0" locked="0" layoutInCell="1" allowOverlap="1" wp14:anchorId="6B894DBD" wp14:editId="0D7837B6">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8CB9BDA" w14:textId="22A1EA60" w:rsidR="00D235B3" w:rsidRPr="002A62AB" w:rsidRDefault="00D235B3" w:rsidP="00D235B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46</w:t>
                            </w:r>
                            <w:r w:rsidRPr="002A62AB">
                              <w:rPr>
                                <w:b/>
                                <w:bCs/>
                              </w:rPr>
                              <w:t xml:space="preserve">, lid </w:t>
                            </w:r>
                            <w:r w:rsidR="0096798B">
                              <w:rPr>
                                <w:b/>
                                <w:bCs/>
                              </w:rPr>
                              <w:t>6</w:t>
                            </w:r>
                            <w:r w:rsidRPr="002A62AB">
                              <w:rPr>
                                <w:b/>
                                <w:bCs/>
                              </w:rPr>
                              <w:t>:</w:t>
                            </w:r>
                          </w:p>
                          <w:p w14:paraId="0626C0C8" w14:textId="77777777" w:rsidR="00D235B3" w:rsidRDefault="00D235B3" w:rsidP="00D235B3"/>
                          <w:p w14:paraId="17BE702E" w14:textId="77777777" w:rsidR="00D235B3" w:rsidRDefault="00D235B3" w:rsidP="00D235B3"/>
                          <w:p w14:paraId="7FE25F09" w14:textId="77777777" w:rsidR="00D235B3" w:rsidRDefault="00D235B3" w:rsidP="00D235B3"/>
                          <w:p w14:paraId="2A64E3AB" w14:textId="77777777" w:rsidR="00D235B3" w:rsidRDefault="00D235B3" w:rsidP="00D235B3"/>
                          <w:p w14:paraId="7B7ED349" w14:textId="77777777" w:rsidR="00D235B3" w:rsidRDefault="00D235B3" w:rsidP="00D235B3"/>
                          <w:p w14:paraId="4B7C9240" w14:textId="77777777" w:rsidR="00D235B3" w:rsidRDefault="00D235B3" w:rsidP="00D235B3"/>
                          <w:p w14:paraId="05038F79" w14:textId="77777777" w:rsidR="00D235B3" w:rsidRDefault="00D235B3" w:rsidP="00D235B3"/>
                          <w:p w14:paraId="74A3CFD9" w14:textId="77777777" w:rsidR="00D235B3" w:rsidRDefault="00D235B3" w:rsidP="00D235B3"/>
                          <w:p w14:paraId="4B69AF31" w14:textId="77777777" w:rsidR="00D235B3" w:rsidRDefault="00D235B3" w:rsidP="00D235B3">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894DBD" id="_x0000_s1027" type="#_x0000_t202" style="position:absolute;left:0;text-align:left;margin-left:0;margin-top:17.3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">
                <v:textbox style="mso-fit-shape-to-text:t">
                  <w:txbxContent>
                    <w:p w14:paraId="08CB9BDA" w14:textId="22A1EA60" w:rsidR="00D235B3" w:rsidRPr="002A62AB" w:rsidRDefault="00D235B3" w:rsidP="00D235B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46</w:t>
                      </w:r>
                      <w:r w:rsidRPr="002A62AB">
                        <w:rPr>
                          <w:b/>
                          <w:bCs/>
                        </w:rPr>
                        <w:t xml:space="preserve">, lid </w:t>
                      </w:r>
                      <w:r w:rsidR="0096798B">
                        <w:rPr>
                          <w:b/>
                          <w:bCs/>
                        </w:rPr>
                        <w:t>6</w:t>
                      </w:r>
                      <w:r w:rsidRPr="002A62AB">
                        <w:rPr>
                          <w:b/>
                          <w:bCs/>
                        </w:rPr>
                        <w:t>:</w:t>
                      </w:r>
                    </w:p>
                    <w:p w14:paraId="0626C0C8" w14:textId="77777777" w:rsidR="00D235B3" w:rsidRDefault="00D235B3" w:rsidP="00D235B3"/>
                    <w:p w14:paraId="17BE702E" w14:textId="77777777" w:rsidR="00D235B3" w:rsidRDefault="00D235B3" w:rsidP="00D235B3"/>
                    <w:p w14:paraId="7FE25F09" w14:textId="77777777" w:rsidR="00D235B3" w:rsidRDefault="00D235B3" w:rsidP="00D235B3"/>
                    <w:p w14:paraId="2A64E3AB" w14:textId="77777777" w:rsidR="00D235B3" w:rsidRDefault="00D235B3" w:rsidP="00D235B3"/>
                    <w:p w14:paraId="7B7ED349" w14:textId="77777777" w:rsidR="00D235B3" w:rsidRDefault="00D235B3" w:rsidP="00D235B3"/>
                    <w:p w14:paraId="4B7C9240" w14:textId="77777777" w:rsidR="00D235B3" w:rsidRDefault="00D235B3" w:rsidP="00D235B3"/>
                    <w:p w14:paraId="05038F79" w14:textId="77777777" w:rsidR="00D235B3" w:rsidRDefault="00D235B3" w:rsidP="00D235B3"/>
                    <w:p w14:paraId="74A3CFD9" w14:textId="77777777" w:rsidR="00D235B3" w:rsidRDefault="00D235B3" w:rsidP="00D235B3"/>
                    <w:p w14:paraId="4B69AF31" w14:textId="77777777" w:rsidR="00D235B3" w:rsidRDefault="00D235B3" w:rsidP="00D235B3">
                      <w:r>
                        <w:t xml:space="preserve">  </w:t>
                      </w:r>
                    </w:p>
                  </w:txbxContent>
                </v:textbox>
                <w10:wrap type="topAndBottom" anchorx="margin"/>
              </v:shape>
            </w:pict>
          </mc:Fallback>
        </mc:AlternateContent>
      </w:r>
    </w:p>
    <w:p w14:paraId="5E6FF9B6" w14:textId="77777777" w:rsidR="00D235B3" w:rsidRPr="00D235B3" w:rsidRDefault="00D235B3" w:rsidP="000A38B2">
      <w:pPr>
        <w:jc w:val="both"/>
      </w:pPr>
    </w:p>
    <w:p w14:paraId="2E8E1E73" w14:textId="6DE868BC" w:rsidR="000A38B2" w:rsidRDefault="00D235B3" w:rsidP="000A38B2">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sidR="0096798B">
        <w:rPr>
          <w:b/>
          <w:bCs/>
          <w:i/>
          <w:iCs/>
          <w:u w:val="single"/>
        </w:rPr>
        <w:t>7</w:t>
      </w:r>
      <w:r w:rsidR="000A38B2">
        <w:rPr>
          <w:b/>
          <w:bCs/>
          <w:i/>
          <w:iCs/>
          <w:u w:val="single"/>
        </w:rPr>
        <w:t>:</w:t>
      </w:r>
    </w:p>
    <w:p w14:paraId="77B4E461" w14:textId="77777777" w:rsidR="0096798B" w:rsidRPr="00353D1E" w:rsidRDefault="0096798B" w:rsidP="0096798B">
      <w:pPr>
        <w:jc w:val="both"/>
        <w:rPr>
          <w:i/>
          <w:iCs/>
        </w:rPr>
      </w:pPr>
      <w:r w:rsidRPr="00353D1E">
        <w:rPr>
          <w:i/>
          <w:iCs/>
        </w:rPr>
        <w:t>De steunintensiteit bedraagt ten hoogste 30 % van de in aanmerking komende kosten. De steunintensiteit kan met 20 procentpunten worden verhoogd voor steun aan kleine ondernemingen en met 10 procentpunten voor steun aan middelgrote ondernemingen.</w:t>
      </w:r>
    </w:p>
    <w:p w14:paraId="3BE85BC8" w14:textId="02B256ED" w:rsidR="00D235B3" w:rsidRDefault="00D235B3" w:rsidP="000A38B2">
      <w:pPr>
        <w:jc w:val="both"/>
        <w:rPr>
          <w:i/>
          <w:iCs/>
        </w:rPr>
      </w:pPr>
    </w:p>
    <w:p w14:paraId="0EBD6EC2" w14:textId="77777777" w:rsidR="000A38B2" w:rsidRDefault="000A38B2" w:rsidP="000A38B2">
      <w:pPr>
        <w:jc w:val="both"/>
        <w:rPr>
          <w:i/>
          <w:iCs/>
        </w:rPr>
      </w:pPr>
    </w:p>
    <w:p w14:paraId="23256AAE" w14:textId="23DDABD2" w:rsidR="000A38B2" w:rsidRDefault="00D235B3" w:rsidP="000A38B2">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sidR="0096798B">
        <w:rPr>
          <w:b/>
          <w:bCs/>
          <w:i/>
          <w:iCs/>
          <w:u w:val="single"/>
        </w:rPr>
        <w:t>8</w:t>
      </w:r>
      <w:r w:rsidR="000A38B2">
        <w:rPr>
          <w:b/>
          <w:bCs/>
          <w:i/>
          <w:iCs/>
          <w:u w:val="single"/>
        </w:rPr>
        <w:t>:</w:t>
      </w:r>
    </w:p>
    <w:p w14:paraId="4C000B6D" w14:textId="33A77000" w:rsidR="00417BD9" w:rsidRDefault="0096798B" w:rsidP="000A38B2">
      <w:pPr>
        <w:jc w:val="both"/>
      </w:pPr>
      <w:r w:rsidRPr="0096798B">
        <w:rPr>
          <w:i/>
          <w:iCs/>
        </w:rPr>
        <w:t>De steunintensiteit kan worden verhoogd met 15 procentpunten voor investeringen die uitsluitend hernieuwbare energiebronnen, afvalwarmte, of een combinatie daarvan, daaronder begrepen hernieuwbare warmtekrachtkoppeling, gebruiken.</w:t>
      </w:r>
      <w:r w:rsidR="00417BD9" w:rsidRPr="00417BD9">
        <w:rPr>
          <w:i/>
          <w:iCs/>
        </w:rPr>
        <w:t>.</w:t>
      </w:r>
    </w:p>
    <w:p w14:paraId="3637A990" w14:textId="77777777" w:rsidR="00417BD9" w:rsidRDefault="00417BD9" w:rsidP="000A38B2">
      <w:pPr>
        <w:jc w:val="both"/>
      </w:pPr>
    </w:p>
    <w:p w14:paraId="0D5D22E5" w14:textId="77777777" w:rsidR="0096798B" w:rsidRDefault="0096798B" w:rsidP="000A38B2">
      <w:pPr>
        <w:jc w:val="both"/>
      </w:pPr>
    </w:p>
    <w:p w14:paraId="10B19797" w14:textId="78C7E000" w:rsidR="0096798B" w:rsidRDefault="0096798B" w:rsidP="0096798B">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9:</w:t>
      </w:r>
    </w:p>
    <w:p w14:paraId="04E14B7D" w14:textId="3057A9FE" w:rsidR="0096798B" w:rsidRPr="00353D1E" w:rsidRDefault="0096798B" w:rsidP="000A38B2">
      <w:pPr>
        <w:jc w:val="both"/>
        <w:rPr>
          <w:i/>
          <w:iCs/>
        </w:rPr>
      </w:pPr>
      <w:r w:rsidRPr="00353D1E">
        <w:rPr>
          <w:i/>
          <w:iCs/>
        </w:rPr>
        <w:t>Als alternatief voor lid 7 kan de steunintensiteit oplopen tot 100 % van de financieringskloof. De steun wordt beperkt tot het minimum dat noodzakelijk is om het gesteunde project of de gesteunde activiteit uit te voeren. Deze voorwaarde is vervuld indien de steun overeenkomt met de financieringskloof zoals gedefinieerd in artikel 2, punt 118. Een nadere beoordeling van de nettomeerkosten is niet vereist indien de steunbedragen worden bepaald via een concurrerende biedprocedure, omdat die procedure een betrouwbare schatting oplevert van het minimum aan steun dat potentiële begunstigden nodig hebben.</w:t>
      </w:r>
    </w:p>
    <w:p w14:paraId="23CCB662" w14:textId="77777777" w:rsidR="0096798B" w:rsidRDefault="0096798B" w:rsidP="000A38B2">
      <w:pPr>
        <w:jc w:val="both"/>
      </w:pPr>
    </w:p>
    <w:p w14:paraId="1962CF34" w14:textId="77777777" w:rsidR="0096798B" w:rsidRDefault="0096798B" w:rsidP="000A38B2">
      <w:pPr>
        <w:jc w:val="both"/>
      </w:pPr>
    </w:p>
    <w:p w14:paraId="4DECA097" w14:textId="77777777" w:rsidR="00D235B3" w:rsidRDefault="00B743D2" w:rsidP="000A38B2">
      <w:pPr>
        <w:jc w:val="both"/>
      </w:pPr>
      <w:r w:rsidRPr="00BB0726">
        <w:rPr>
          <w:b/>
          <w:bCs/>
        </w:rPr>
        <w:t>Toelichting</w:t>
      </w:r>
      <w:r>
        <w:t xml:space="preserve">: </w:t>
      </w:r>
    </w:p>
    <w:p w14:paraId="085BD9E8" w14:textId="13854B29" w:rsidR="00B743D2" w:rsidRDefault="00D235B3" w:rsidP="000A38B2">
      <w:pPr>
        <w:jc w:val="both"/>
      </w:pPr>
      <w:r>
        <w:t xml:space="preserve">Aan de hand van lid </w:t>
      </w:r>
      <w:r w:rsidR="0096798B">
        <w:t>7</w:t>
      </w:r>
      <w:r>
        <w:t xml:space="preserve"> </w:t>
      </w:r>
      <w:r w:rsidR="0096798B">
        <w:t>tot en met 9</w:t>
      </w:r>
      <w:r>
        <w:t xml:space="preserve"> wordt het subsidiepercentage per deelnemende partij bepaald. Geef aan welk steunpercentage voor de verschillende projectpartners van toepassing is en waarom. </w:t>
      </w:r>
      <w:r w:rsidR="00B743D2">
        <w:t xml:space="preserve"> </w:t>
      </w:r>
    </w:p>
    <w:p w14:paraId="443A6E55" w14:textId="018701C6" w:rsidR="00C72E38" w:rsidRDefault="00D235B3" w:rsidP="000A38B2">
      <w:pPr>
        <w:jc w:val="both"/>
      </w:pPr>
      <w:r>
        <w:rPr>
          <w:noProof/>
          <w:lang w:eastAsia="nl-NL"/>
        </w:rPr>
        <mc:AlternateContent>
          <mc:Choice Requires="wps">
            <w:drawing>
              <wp:anchor distT="45720" distB="45720" distL="114300" distR="114300" simplePos="0" relativeHeight="251663360" behindDoc="0" locked="0" layoutInCell="1" allowOverlap="1" wp14:anchorId="57F33393" wp14:editId="280E671F">
                <wp:simplePos x="0" y="0"/>
                <wp:positionH relativeFrom="margin">
                  <wp:posOffset>0</wp:posOffset>
                </wp:positionH>
                <wp:positionV relativeFrom="paragraph">
                  <wp:posOffset>228600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11BF678" w14:textId="25F03E0D" w:rsidR="00D235B3" w:rsidRPr="002A62AB" w:rsidRDefault="00D235B3" w:rsidP="000A38B2">
                            <w:pPr>
                              <w:jc w:val="both"/>
                              <w:rPr>
                                <w:b/>
                                <w:bCs/>
                              </w:rPr>
                            </w:pPr>
                            <w:r w:rsidRPr="002A62AB">
                              <w:rPr>
                                <w:b/>
                                <w:bCs/>
                              </w:rPr>
                              <w:t xml:space="preserve">Geef hier aan </w:t>
                            </w:r>
                            <w:r>
                              <w:rPr>
                                <w:b/>
                                <w:bCs/>
                              </w:rPr>
                              <w:t xml:space="preserve">de hand van artikel </w:t>
                            </w:r>
                            <w:r w:rsidR="00414446">
                              <w:rPr>
                                <w:b/>
                                <w:bCs/>
                              </w:rPr>
                              <w:t>46</w:t>
                            </w:r>
                            <w:r>
                              <w:rPr>
                                <w:b/>
                                <w:bCs/>
                              </w:rPr>
                              <w:t xml:space="preserve">, lid </w:t>
                            </w:r>
                            <w:r w:rsidR="0096798B">
                              <w:rPr>
                                <w:b/>
                                <w:bCs/>
                              </w:rPr>
                              <w:t>7 tot en met 9</w:t>
                            </w:r>
                            <w:r>
                              <w:rPr>
                                <w:b/>
                                <w:bCs/>
                              </w:rPr>
                              <w:t xml:space="preserve">, aan welk subsidiepercentage per projectpartner wordt gehanteerd en </w:t>
                            </w:r>
                            <w:r w:rsidRPr="002A62AB">
                              <w:rPr>
                                <w:b/>
                                <w:bCs/>
                              </w:rPr>
                              <w:t>waarom:</w:t>
                            </w:r>
                          </w:p>
                          <w:p w14:paraId="78CB09FF" w14:textId="77777777" w:rsidR="00D235B3" w:rsidRDefault="00D235B3" w:rsidP="00D235B3"/>
                          <w:p w14:paraId="204B6284" w14:textId="77777777" w:rsidR="00D235B3" w:rsidRDefault="00D235B3" w:rsidP="00D235B3"/>
                          <w:p w14:paraId="070F2491" w14:textId="77777777" w:rsidR="00D235B3" w:rsidRDefault="00D235B3" w:rsidP="00D235B3"/>
                          <w:p w14:paraId="6AFA9482" w14:textId="77777777" w:rsidR="00D235B3" w:rsidRDefault="00D235B3" w:rsidP="00D235B3"/>
                          <w:p w14:paraId="2A202428" w14:textId="77777777" w:rsidR="00D235B3" w:rsidRDefault="00D235B3" w:rsidP="00D235B3"/>
                          <w:p w14:paraId="2E17DFC9" w14:textId="77777777" w:rsidR="00D235B3" w:rsidRDefault="00D235B3" w:rsidP="00D235B3"/>
                          <w:p w14:paraId="64F0DFE9" w14:textId="77777777" w:rsidR="00D235B3" w:rsidRDefault="00D235B3" w:rsidP="00D235B3"/>
                          <w:p w14:paraId="07CAC8D6" w14:textId="77777777" w:rsidR="00D235B3" w:rsidRDefault="00D235B3" w:rsidP="00D235B3"/>
                          <w:p w14:paraId="09876F65" w14:textId="77777777" w:rsidR="00D235B3" w:rsidRDefault="00D235B3" w:rsidP="00D235B3">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F33393" id="Tekstvak 4" o:spid="_x0000_s1028" type="#_x0000_t202" style="position:absolute;left:0;text-align:left;margin-left:0;margin-top:18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">
                <v:textbox style="mso-fit-shape-to-text:t">
                  <w:txbxContent>
                    <w:p w14:paraId="111BF678" w14:textId="25F03E0D" w:rsidR="00D235B3" w:rsidRPr="002A62AB" w:rsidRDefault="00D235B3" w:rsidP="000A38B2">
                      <w:pPr>
                        <w:jc w:val="both"/>
                        <w:rPr>
                          <w:b/>
                          <w:bCs/>
                        </w:rPr>
                      </w:pPr>
                      <w:r w:rsidRPr="002A62AB">
                        <w:rPr>
                          <w:b/>
                          <w:bCs/>
                        </w:rPr>
                        <w:t xml:space="preserve">Geef hier aan </w:t>
                      </w:r>
                      <w:r>
                        <w:rPr>
                          <w:b/>
                          <w:bCs/>
                        </w:rPr>
                        <w:t xml:space="preserve">de hand van artikel </w:t>
                      </w:r>
                      <w:r w:rsidR="00414446">
                        <w:rPr>
                          <w:b/>
                          <w:bCs/>
                        </w:rPr>
                        <w:t>46</w:t>
                      </w:r>
                      <w:r>
                        <w:rPr>
                          <w:b/>
                          <w:bCs/>
                        </w:rPr>
                        <w:t xml:space="preserve">, lid </w:t>
                      </w:r>
                      <w:r w:rsidR="0096798B">
                        <w:rPr>
                          <w:b/>
                          <w:bCs/>
                        </w:rPr>
                        <w:t>7 tot en met 9</w:t>
                      </w:r>
                      <w:r>
                        <w:rPr>
                          <w:b/>
                          <w:bCs/>
                        </w:rPr>
                        <w:t xml:space="preserve">, aan welk subsidiepercentage per projectpartner wordt gehanteerd en </w:t>
                      </w:r>
                      <w:r w:rsidRPr="002A62AB">
                        <w:rPr>
                          <w:b/>
                          <w:bCs/>
                        </w:rPr>
                        <w:t>waarom:</w:t>
                      </w:r>
                    </w:p>
                    <w:p w14:paraId="78CB09FF" w14:textId="77777777" w:rsidR="00D235B3" w:rsidRDefault="00D235B3" w:rsidP="00D235B3"/>
                    <w:p w14:paraId="204B6284" w14:textId="77777777" w:rsidR="00D235B3" w:rsidRDefault="00D235B3" w:rsidP="00D235B3"/>
                    <w:p w14:paraId="070F2491" w14:textId="77777777" w:rsidR="00D235B3" w:rsidRDefault="00D235B3" w:rsidP="00D235B3"/>
                    <w:p w14:paraId="6AFA9482" w14:textId="77777777" w:rsidR="00D235B3" w:rsidRDefault="00D235B3" w:rsidP="00D235B3"/>
                    <w:p w14:paraId="2A202428" w14:textId="77777777" w:rsidR="00D235B3" w:rsidRDefault="00D235B3" w:rsidP="00D235B3"/>
                    <w:p w14:paraId="2E17DFC9" w14:textId="77777777" w:rsidR="00D235B3" w:rsidRDefault="00D235B3" w:rsidP="00D235B3"/>
                    <w:p w14:paraId="64F0DFE9" w14:textId="77777777" w:rsidR="00D235B3" w:rsidRDefault="00D235B3" w:rsidP="00D235B3"/>
                    <w:p w14:paraId="07CAC8D6" w14:textId="77777777" w:rsidR="00D235B3" w:rsidRDefault="00D235B3" w:rsidP="00D235B3"/>
                    <w:p w14:paraId="09876F65" w14:textId="77777777" w:rsidR="00D235B3" w:rsidRDefault="00D235B3" w:rsidP="00D235B3">
                      <w:r>
                        <w:t xml:space="preserve">  </w:t>
                      </w:r>
                    </w:p>
                  </w:txbxContent>
                </v:textbox>
                <w10:wrap type="topAndBottom" anchorx="margin"/>
              </v:shape>
            </w:pict>
          </mc:Fallback>
        </mc:AlternateContent>
      </w:r>
    </w:p>
    <w:p w14:paraId="7968224B" w14:textId="2AF88338" w:rsidR="00D235B3" w:rsidRDefault="00D235B3" w:rsidP="000A38B2">
      <w:pPr>
        <w:jc w:val="both"/>
      </w:pPr>
    </w:p>
    <w:p w14:paraId="57B19D1A" w14:textId="77777777" w:rsidR="00B743D2" w:rsidRDefault="00B743D2" w:rsidP="000A38B2">
      <w:pPr>
        <w:jc w:val="both"/>
      </w:pPr>
    </w:p>
    <w:p w14:paraId="1BDEF48F" w14:textId="54D31C2A" w:rsidR="00BB0726" w:rsidRPr="00C72E38" w:rsidRDefault="00BB0726" w:rsidP="000A38B2">
      <w:pPr>
        <w:jc w:val="both"/>
      </w:pPr>
    </w:p>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2FD55" w14:textId="77777777" w:rsidR="009F230F" w:rsidRDefault="009F230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2BB7" w14:textId="6759194C" w:rsidR="00C7235E" w:rsidRDefault="00C7235E" w:rsidP="00C7235E">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3A77CA2E" wp14:editId="7AECF902">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540DFF">
      <w:rPr>
        <w:rFonts w:asciiTheme="minorHAnsi" w:hAnsiTheme="minorHAnsi" w:cstheme="minorHAnsi"/>
        <w:b/>
        <w:bCs/>
        <w:color w:val="004A99"/>
      </w:rPr>
      <w:t>JTF</w:t>
    </w:r>
    <w:r>
      <w:rPr>
        <w:rFonts w:asciiTheme="minorHAnsi" w:hAnsiTheme="minorHAnsi" w:cstheme="minorHAnsi"/>
        <w:b/>
        <w:bCs/>
        <w:color w:val="004A99"/>
      </w:rPr>
      <w:t xml:space="preserve"> 2021-2027</w:t>
    </w:r>
  </w:p>
  <w:p w14:paraId="3BA1E0A9" w14:textId="77777777" w:rsidR="009F230F" w:rsidRPr="00C7235E" w:rsidRDefault="009F230F" w:rsidP="00C7235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22C65" w14:textId="77777777" w:rsidR="009F230F" w:rsidRDefault="009F230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540DFF"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48D0" w14:textId="77777777" w:rsidR="009F230F" w:rsidRDefault="009F230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F35E" w14:textId="77777777" w:rsidR="009F230F" w:rsidRDefault="009F230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D14F1" w14:textId="77777777" w:rsidR="009F230F" w:rsidRDefault="009F230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53119141">
    <w:abstractNumId w:val="7"/>
  </w:num>
  <w:num w:numId="2" w16cid:durableId="627051688">
    <w:abstractNumId w:val="3"/>
  </w:num>
  <w:num w:numId="3" w16cid:durableId="1803033865">
    <w:abstractNumId w:val="11"/>
  </w:num>
  <w:num w:numId="4" w16cid:durableId="934558112">
    <w:abstractNumId w:val="6"/>
  </w:num>
  <w:num w:numId="5" w16cid:durableId="412360336">
    <w:abstractNumId w:val="0"/>
  </w:num>
  <w:num w:numId="6" w16cid:durableId="654183287">
    <w:abstractNumId w:val="10"/>
  </w:num>
  <w:num w:numId="7" w16cid:durableId="1800415271">
    <w:abstractNumId w:val="1"/>
  </w:num>
  <w:num w:numId="8" w16cid:durableId="982661258">
    <w:abstractNumId w:val="8"/>
  </w:num>
  <w:num w:numId="9" w16cid:durableId="2053462417">
    <w:abstractNumId w:val="5"/>
  </w:num>
  <w:num w:numId="10" w16cid:durableId="1011298016">
    <w:abstractNumId w:val="6"/>
  </w:num>
  <w:num w:numId="11" w16cid:durableId="571308136">
    <w:abstractNumId w:val="6"/>
  </w:num>
  <w:num w:numId="12" w16cid:durableId="316152079">
    <w:abstractNumId w:val="2"/>
  </w:num>
  <w:num w:numId="13" w16cid:durableId="1482232007">
    <w:abstractNumId w:val="4"/>
  </w:num>
  <w:num w:numId="14" w16cid:durableId="11636626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529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261B2"/>
    <w:rsid w:val="00072673"/>
    <w:rsid w:val="000A38B2"/>
    <w:rsid w:val="000D1C37"/>
    <w:rsid w:val="000D3E45"/>
    <w:rsid w:val="000F3550"/>
    <w:rsid w:val="00102CAF"/>
    <w:rsid w:val="00102D36"/>
    <w:rsid w:val="00110A65"/>
    <w:rsid w:val="00114C3E"/>
    <w:rsid w:val="001248A8"/>
    <w:rsid w:val="001616A5"/>
    <w:rsid w:val="001955D0"/>
    <w:rsid w:val="00197612"/>
    <w:rsid w:val="001B5BF7"/>
    <w:rsid w:val="001C405B"/>
    <w:rsid w:val="001C517A"/>
    <w:rsid w:val="001D03DE"/>
    <w:rsid w:val="001E084E"/>
    <w:rsid w:val="00201945"/>
    <w:rsid w:val="00211907"/>
    <w:rsid w:val="002622AD"/>
    <w:rsid w:val="00267E3F"/>
    <w:rsid w:val="00281877"/>
    <w:rsid w:val="0028560D"/>
    <w:rsid w:val="002A40B7"/>
    <w:rsid w:val="002D76AB"/>
    <w:rsid w:val="002D7EE3"/>
    <w:rsid w:val="003408E8"/>
    <w:rsid w:val="00353D1E"/>
    <w:rsid w:val="0036762E"/>
    <w:rsid w:val="003812AF"/>
    <w:rsid w:val="003849F9"/>
    <w:rsid w:val="003950D3"/>
    <w:rsid w:val="003D6486"/>
    <w:rsid w:val="003F1EBA"/>
    <w:rsid w:val="00406012"/>
    <w:rsid w:val="004138C8"/>
    <w:rsid w:val="00414446"/>
    <w:rsid w:val="00417BD9"/>
    <w:rsid w:val="0042793D"/>
    <w:rsid w:val="00447DEC"/>
    <w:rsid w:val="00452EBF"/>
    <w:rsid w:val="00454CF1"/>
    <w:rsid w:val="004622C9"/>
    <w:rsid w:val="00465D20"/>
    <w:rsid w:val="004818A7"/>
    <w:rsid w:val="004C76F8"/>
    <w:rsid w:val="004D55F1"/>
    <w:rsid w:val="004D7111"/>
    <w:rsid w:val="00524790"/>
    <w:rsid w:val="00525205"/>
    <w:rsid w:val="005258BA"/>
    <w:rsid w:val="00540DFF"/>
    <w:rsid w:val="005471E0"/>
    <w:rsid w:val="00552D49"/>
    <w:rsid w:val="00571B15"/>
    <w:rsid w:val="00571B71"/>
    <w:rsid w:val="005831C5"/>
    <w:rsid w:val="005E6B57"/>
    <w:rsid w:val="005F161A"/>
    <w:rsid w:val="005F34FE"/>
    <w:rsid w:val="005F60F6"/>
    <w:rsid w:val="00621815"/>
    <w:rsid w:val="00622498"/>
    <w:rsid w:val="00627D64"/>
    <w:rsid w:val="00630F0B"/>
    <w:rsid w:val="006571CE"/>
    <w:rsid w:val="00685E27"/>
    <w:rsid w:val="006A53D1"/>
    <w:rsid w:val="006B2442"/>
    <w:rsid w:val="006D3559"/>
    <w:rsid w:val="006F05CC"/>
    <w:rsid w:val="006F631B"/>
    <w:rsid w:val="007045B8"/>
    <w:rsid w:val="00722B69"/>
    <w:rsid w:val="0075030E"/>
    <w:rsid w:val="007579CE"/>
    <w:rsid w:val="007840F7"/>
    <w:rsid w:val="007F5D2B"/>
    <w:rsid w:val="00822991"/>
    <w:rsid w:val="00834F47"/>
    <w:rsid w:val="008418FE"/>
    <w:rsid w:val="00845530"/>
    <w:rsid w:val="00881667"/>
    <w:rsid w:val="008858B5"/>
    <w:rsid w:val="00887161"/>
    <w:rsid w:val="00893CDE"/>
    <w:rsid w:val="008C48D0"/>
    <w:rsid w:val="008C4B99"/>
    <w:rsid w:val="008D620D"/>
    <w:rsid w:val="00912F32"/>
    <w:rsid w:val="009226F1"/>
    <w:rsid w:val="00925438"/>
    <w:rsid w:val="009436D9"/>
    <w:rsid w:val="00946D0A"/>
    <w:rsid w:val="0096798B"/>
    <w:rsid w:val="009737E4"/>
    <w:rsid w:val="00995CA7"/>
    <w:rsid w:val="00996F85"/>
    <w:rsid w:val="009D5089"/>
    <w:rsid w:val="009E2B3B"/>
    <w:rsid w:val="009F230F"/>
    <w:rsid w:val="00A01C22"/>
    <w:rsid w:val="00A30351"/>
    <w:rsid w:val="00A50BB8"/>
    <w:rsid w:val="00A51D43"/>
    <w:rsid w:val="00A76A29"/>
    <w:rsid w:val="00AC7021"/>
    <w:rsid w:val="00AF6D7F"/>
    <w:rsid w:val="00B216D8"/>
    <w:rsid w:val="00B51362"/>
    <w:rsid w:val="00B743D2"/>
    <w:rsid w:val="00B83C70"/>
    <w:rsid w:val="00BA3684"/>
    <w:rsid w:val="00BB0726"/>
    <w:rsid w:val="00BB6462"/>
    <w:rsid w:val="00C22952"/>
    <w:rsid w:val="00C344BC"/>
    <w:rsid w:val="00C7235E"/>
    <w:rsid w:val="00C72AF6"/>
    <w:rsid w:val="00C72E38"/>
    <w:rsid w:val="00C80912"/>
    <w:rsid w:val="00C93E9E"/>
    <w:rsid w:val="00CD1E0D"/>
    <w:rsid w:val="00D1255B"/>
    <w:rsid w:val="00D235B3"/>
    <w:rsid w:val="00D548EE"/>
    <w:rsid w:val="00D7141E"/>
    <w:rsid w:val="00D842D8"/>
    <w:rsid w:val="00D95557"/>
    <w:rsid w:val="00DA27F6"/>
    <w:rsid w:val="00DA6C3D"/>
    <w:rsid w:val="00DB5269"/>
    <w:rsid w:val="00DD409F"/>
    <w:rsid w:val="00E005DA"/>
    <w:rsid w:val="00E01953"/>
    <w:rsid w:val="00E161A6"/>
    <w:rsid w:val="00E24698"/>
    <w:rsid w:val="00E43808"/>
    <w:rsid w:val="00E44DC9"/>
    <w:rsid w:val="00E7133A"/>
    <w:rsid w:val="00E7563F"/>
    <w:rsid w:val="00EC2A89"/>
    <w:rsid w:val="00EC7028"/>
    <w:rsid w:val="00EE515E"/>
    <w:rsid w:val="00EE63C3"/>
    <w:rsid w:val="00EF4900"/>
    <w:rsid w:val="00F13C3C"/>
    <w:rsid w:val="00F23A27"/>
    <w:rsid w:val="00F5399E"/>
    <w:rsid w:val="00F55147"/>
    <w:rsid w:val="00F600BE"/>
    <w:rsid w:val="00F77C64"/>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EE63C3"/>
    <w:rPr>
      <w:sz w:val="16"/>
      <w:szCs w:val="16"/>
    </w:rPr>
  </w:style>
  <w:style w:type="paragraph" w:styleId="Tekstopmerking">
    <w:name w:val="annotation text"/>
    <w:basedOn w:val="Standaard"/>
    <w:link w:val="TekstopmerkingChar"/>
    <w:uiPriority w:val="99"/>
    <w:semiHidden/>
    <w:unhideWhenUsed/>
    <w:rsid w:val="00EE63C3"/>
    <w:pPr>
      <w:spacing w:line="240" w:lineRule="auto"/>
    </w:pPr>
    <w:rPr>
      <w:szCs w:val="20"/>
    </w:rPr>
  </w:style>
  <w:style w:type="character" w:customStyle="1" w:styleId="TekstopmerkingChar">
    <w:name w:val="Tekst opmerking Char"/>
    <w:basedOn w:val="Standaardalinea-lettertype"/>
    <w:link w:val="Tekstopmerking"/>
    <w:uiPriority w:val="99"/>
    <w:semiHidden/>
    <w:rsid w:val="00EE63C3"/>
    <w:rPr>
      <w:szCs w:val="20"/>
    </w:rPr>
  </w:style>
  <w:style w:type="paragraph" w:styleId="Onderwerpvanopmerking">
    <w:name w:val="annotation subject"/>
    <w:basedOn w:val="Tekstopmerking"/>
    <w:next w:val="Tekstopmerking"/>
    <w:link w:val="OnderwerpvanopmerkingChar"/>
    <w:uiPriority w:val="99"/>
    <w:semiHidden/>
    <w:unhideWhenUsed/>
    <w:rsid w:val="00EE63C3"/>
    <w:rPr>
      <w:b/>
      <w:bCs/>
    </w:rPr>
  </w:style>
  <w:style w:type="character" w:customStyle="1" w:styleId="OnderwerpvanopmerkingChar">
    <w:name w:val="Onderwerp van opmerking Char"/>
    <w:basedOn w:val="TekstopmerkingChar"/>
    <w:link w:val="Onderwerpvanopmerking"/>
    <w:uiPriority w:val="99"/>
    <w:semiHidden/>
    <w:rsid w:val="00EE63C3"/>
    <w:rPr>
      <w:b/>
      <w:bCs/>
      <w:szCs w:val="20"/>
    </w:rPr>
  </w:style>
  <w:style w:type="paragraph" w:styleId="Revisie">
    <w:name w:val="Revision"/>
    <w:hidden/>
    <w:uiPriority w:val="99"/>
    <w:semiHidden/>
    <w:rsid w:val="003F1EBA"/>
    <w:pPr>
      <w:spacing w:line="240" w:lineRule="auto"/>
      <w:ind w:left="0" w:firstLine="0"/>
    </w:pPr>
  </w:style>
  <w:style w:type="character" w:styleId="Hyperlink">
    <w:name w:val="Hyperlink"/>
    <w:basedOn w:val="Standaardalinea-lettertype"/>
    <w:uiPriority w:val="99"/>
    <w:unhideWhenUsed/>
    <w:rsid w:val="001E084E"/>
    <w:rPr>
      <w:color w:val="0000FF"/>
      <w:u w:val="single"/>
    </w:rPr>
  </w:style>
  <w:style w:type="character" w:customStyle="1" w:styleId="Onopgelostemelding1">
    <w:name w:val="Onopgeloste melding1"/>
    <w:basedOn w:val="Standaardalinea-lettertype"/>
    <w:uiPriority w:val="99"/>
    <w:semiHidden/>
    <w:unhideWhenUsed/>
    <w:rsid w:val="00281877"/>
    <w:rPr>
      <w:color w:val="605E5C"/>
      <w:shd w:val="clear" w:color="auto" w:fill="E1DFDD"/>
    </w:rPr>
  </w:style>
  <w:style w:type="character" w:styleId="GevolgdeHyperlink">
    <w:name w:val="FollowedHyperlink"/>
    <w:basedOn w:val="Standaardalinea-lettertype"/>
    <w:uiPriority w:val="99"/>
    <w:semiHidden/>
    <w:unhideWhenUsed/>
    <w:rsid w:val="00281877"/>
    <w:rPr>
      <w:color w:val="954F72" w:themeColor="followedHyperlink"/>
      <w:u w:val="single"/>
    </w:rPr>
  </w:style>
  <w:style w:type="paragraph" w:styleId="Koptekst">
    <w:name w:val="header"/>
    <w:basedOn w:val="Standaard"/>
    <w:link w:val="KoptekstChar"/>
    <w:uiPriority w:val="99"/>
    <w:unhideWhenUsed/>
    <w:rsid w:val="009F230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F2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095466">
      <w:bodyDiv w:val="1"/>
      <w:marLeft w:val="0"/>
      <w:marRight w:val="0"/>
      <w:marTop w:val="0"/>
      <w:marBottom w:val="0"/>
      <w:divBdr>
        <w:top w:val="none" w:sz="0" w:space="0" w:color="auto"/>
        <w:left w:val="none" w:sz="0" w:space="0" w:color="auto"/>
        <w:bottom w:val="none" w:sz="0" w:space="0" w:color="auto"/>
        <w:right w:val="none" w:sz="0" w:space="0" w:color="auto"/>
      </w:divBdr>
    </w:div>
    <w:div w:id="1759137483">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B4FC1F-6C63-4E9C-A37C-F7F38A1EE9C7}">
  <ds:schemaRefs>
    <ds:schemaRef ds:uri="http://schemas.microsoft.com/office/2006/metadata/properties"/>
    <ds:schemaRef ds:uri="http://schemas.microsoft.com/office/infopath/2007/PartnerControls"/>
    <ds:schemaRef ds:uri="3251086a-4173-45aa-a638-81eb6a300a7f"/>
  </ds:schemaRefs>
</ds:datastoreItem>
</file>

<file path=customXml/itemProps2.xml><?xml version="1.0" encoding="utf-8"?>
<ds:datastoreItem xmlns:ds="http://schemas.openxmlformats.org/officeDocument/2006/customXml" ds:itemID="{5B5A102E-195B-4601-831C-EE5957DB2BD9}">
  <ds:schemaRefs>
    <ds:schemaRef ds:uri="http://schemas.openxmlformats.org/officeDocument/2006/bibliography"/>
  </ds:schemaRefs>
</ds:datastoreItem>
</file>

<file path=customXml/itemProps3.xml><?xml version="1.0" encoding="utf-8"?>
<ds:datastoreItem xmlns:ds="http://schemas.openxmlformats.org/officeDocument/2006/customXml" ds:itemID="{08AE0C74-0AE3-4632-833C-AA87F635A08F}"/>
</file>

<file path=customXml/itemProps4.xml><?xml version="1.0" encoding="utf-8"?>
<ds:datastoreItem xmlns:ds="http://schemas.openxmlformats.org/officeDocument/2006/customXml" ds:itemID="{68434C73-60CC-41F2-A164-52A72716C6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1189</Words>
  <Characters>6545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2023-10-03T10:50:00Z</dcterms:created>
  <dcterms:modified xsi:type="dcterms:W3CDTF">2023-10-18T07:39:00Z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