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8638C9" w14:textId="533FBA80" w:rsidR="00D7539C" w:rsidRPr="00146F3E" w:rsidRDefault="00A42DDE" w:rsidP="00146F3E">
      <w:pPr>
        <w:spacing w:line="276" w:lineRule="auto"/>
        <w:jc w:val="center"/>
        <w:rPr>
          <w:rStyle w:val="Kop1Char"/>
          <w:b/>
          <w:bCs/>
          <w:sz w:val="36"/>
          <w:szCs w:val="36"/>
        </w:rPr>
      </w:pPr>
      <w:bookmarkStart w:id="0" w:name="_Hlk87387065"/>
      <w:r w:rsidRPr="00146F3E">
        <w:rPr>
          <w:rStyle w:val="Kop1Char"/>
          <w:b/>
          <w:bCs/>
          <w:sz w:val="36"/>
          <w:szCs w:val="36"/>
        </w:rPr>
        <w:t>Formulier staatssteunanalyse</w:t>
      </w:r>
      <w:bookmarkEnd w:id="0"/>
      <w:r w:rsidR="00D7539C" w:rsidRPr="00146F3E">
        <w:rPr>
          <w:rStyle w:val="Kop1Char"/>
          <w:b/>
          <w:bCs/>
          <w:sz w:val="36"/>
          <w:szCs w:val="36"/>
        </w:rPr>
        <w:t xml:space="preserve"> </w:t>
      </w:r>
    </w:p>
    <w:p w14:paraId="2C2EF716" w14:textId="2FCA4CA7" w:rsidR="00A42DDE" w:rsidRPr="00146F3E" w:rsidRDefault="00D7539C" w:rsidP="00146F3E">
      <w:pPr>
        <w:spacing w:line="276" w:lineRule="auto"/>
        <w:jc w:val="center"/>
        <w:rPr>
          <w:rStyle w:val="Kop1Char"/>
          <w:b/>
          <w:bCs/>
          <w:sz w:val="36"/>
          <w:szCs w:val="36"/>
        </w:rPr>
      </w:pPr>
      <w:r w:rsidRPr="00146F3E">
        <w:rPr>
          <w:rStyle w:val="Kop1Char"/>
          <w:b/>
          <w:bCs/>
          <w:sz w:val="36"/>
          <w:szCs w:val="36"/>
        </w:rPr>
        <w:t>Subsidie Isolatie Nij Begun (</w:t>
      </w:r>
      <w:r w:rsidR="00146F3E">
        <w:rPr>
          <w:rStyle w:val="Kop1Char"/>
          <w:b/>
          <w:bCs/>
          <w:sz w:val="36"/>
          <w:szCs w:val="36"/>
        </w:rPr>
        <w:t>z</w:t>
      </w:r>
      <w:r w:rsidRPr="00146F3E">
        <w:rPr>
          <w:rStyle w:val="Kop1Char"/>
          <w:b/>
          <w:bCs/>
          <w:sz w:val="36"/>
          <w:szCs w:val="36"/>
        </w:rPr>
        <w:t>akelijk)</w:t>
      </w:r>
    </w:p>
    <w:p w14:paraId="77C6AAF5" w14:textId="77777777" w:rsidR="00A42DDE" w:rsidRDefault="00A42DDE" w:rsidP="00102CAF">
      <w:pPr>
        <w:rPr>
          <w:rStyle w:val="Kop1Char"/>
          <w:b/>
          <w:bCs/>
          <w:sz w:val="28"/>
          <w:szCs w:val="28"/>
        </w:rPr>
      </w:pPr>
    </w:p>
    <w:p w14:paraId="35D90EB2" w14:textId="60902C73" w:rsidR="00102CAF" w:rsidRDefault="00A42DDE" w:rsidP="00D7539C">
      <w:pPr>
        <w:jc w:val="center"/>
      </w:pPr>
      <w:r w:rsidRPr="00A42DDE">
        <w:rPr>
          <w:rStyle w:val="Kop1Char"/>
          <w:rFonts w:cs="Arial"/>
          <w:b/>
          <w:bCs/>
          <w:szCs w:val="24"/>
        </w:rPr>
        <w:t xml:space="preserve">Artikel 38: </w:t>
      </w:r>
      <w:r w:rsidRPr="00A42DDE">
        <w:rPr>
          <w:rFonts w:cs="Arial"/>
          <w:sz w:val="24"/>
          <w:szCs w:val="24"/>
        </w:rPr>
        <w:t xml:space="preserve"> </w:t>
      </w:r>
      <w:r w:rsidRPr="00A42DDE">
        <w:rPr>
          <w:rFonts w:cs="Arial"/>
          <w:b/>
          <w:bCs/>
          <w:sz w:val="24"/>
          <w:szCs w:val="24"/>
        </w:rPr>
        <w:t xml:space="preserve">steun </w:t>
      </w:r>
      <w:r>
        <w:rPr>
          <w:rFonts w:cs="Arial"/>
          <w:b/>
          <w:bCs/>
          <w:sz w:val="24"/>
          <w:szCs w:val="24"/>
        </w:rPr>
        <w:t xml:space="preserve">voor </w:t>
      </w:r>
      <w:r w:rsidRPr="00A42DDE">
        <w:rPr>
          <w:rFonts w:cs="Arial"/>
          <w:b/>
          <w:bCs/>
          <w:sz w:val="24"/>
          <w:szCs w:val="24"/>
        </w:rPr>
        <w:t>energie-efficiëntiemaatregelen</w:t>
      </w:r>
      <w:r>
        <w:br/>
      </w:r>
    </w:p>
    <w:p w14:paraId="01C1ED5E" w14:textId="34574B9F" w:rsidR="00A42DDE" w:rsidRPr="00615E39" w:rsidRDefault="00A42DDE" w:rsidP="00A42DDE">
      <w:pPr>
        <w:rPr>
          <w:b/>
          <w:bCs/>
          <w:u w:val="single"/>
        </w:rPr>
      </w:pPr>
      <w:bookmarkStart w:id="1" w:name="_Hlk87386336"/>
      <w:r>
        <w:rPr>
          <w:b/>
          <w:bCs/>
          <w:u w:val="single"/>
        </w:rPr>
        <w:br/>
      </w:r>
      <w:r w:rsidRPr="00615E39">
        <w:rPr>
          <w:b/>
          <w:bCs/>
          <w:u w:val="single"/>
        </w:rPr>
        <w:t>Inleiding</w:t>
      </w:r>
    </w:p>
    <w:p w14:paraId="07BBE507" w14:textId="3D5902BF" w:rsidR="00A42DDE" w:rsidRPr="00495FA1" w:rsidRDefault="00A42DDE" w:rsidP="00E335A0">
      <w:pPr>
        <w:jc w:val="both"/>
      </w:pPr>
      <w:r w:rsidRPr="00495FA1">
        <w:t xml:space="preserve">Om subsidie te mogen toekennen aan een project, moeten de activiteiten ‘staatssteunproof’ zijn. De Europese Commissie noemt de nodige voorwaarden op basis waarvan staatssteun mag worden verleend. Deze voorwaarden worden toegelicht in de artikelen van de zogenaamde </w:t>
      </w:r>
      <w:hyperlink r:id="rId8" w:history="1">
        <w:r w:rsidRPr="00495FA1">
          <w:rPr>
            <w:rStyle w:val="Hyperlink"/>
            <w:color w:val="auto"/>
          </w:rPr>
          <w:t>Algemene Groepsvrijstellingsverordening </w:t>
        </w:r>
      </w:hyperlink>
      <w:r w:rsidRPr="00495FA1">
        <w:t>(AGVV).</w:t>
      </w:r>
      <w:r w:rsidR="003D648B">
        <w:rPr>
          <w:rStyle w:val="Voetnootmarkering"/>
        </w:rPr>
        <w:footnoteReference w:id="2"/>
      </w:r>
      <w:r w:rsidRPr="00495FA1">
        <w:t xml:space="preserve"> </w:t>
      </w:r>
    </w:p>
    <w:p w14:paraId="4E4DE1A9" w14:textId="77777777" w:rsidR="00A42DDE" w:rsidRPr="00495FA1" w:rsidRDefault="00A42DDE" w:rsidP="00E335A0">
      <w:pPr>
        <w:jc w:val="both"/>
      </w:pPr>
    </w:p>
    <w:p w14:paraId="5D4F6628" w14:textId="77777777" w:rsidR="00E335A0" w:rsidRDefault="00A42DDE" w:rsidP="00E335A0">
      <w:pPr>
        <w:jc w:val="both"/>
      </w:pPr>
      <w:r w:rsidRPr="00495FA1">
        <w:t>Eén van de artikelen die gebruikt k</w:t>
      </w:r>
      <w:r>
        <w:t>an</w:t>
      </w:r>
      <w:r w:rsidRPr="00495FA1">
        <w:t xml:space="preserve"> worden is artikel </w:t>
      </w:r>
      <w:r>
        <w:t>38</w:t>
      </w:r>
      <w:r w:rsidRPr="00495FA1">
        <w:t xml:space="preserve">. Dit artikel gaat over </w:t>
      </w:r>
      <w:r w:rsidR="0070659C">
        <w:t>investeringssteun ten behoeve van energie-efficiëntiemaatregelen</w:t>
      </w:r>
      <w:r w:rsidR="00E335A0">
        <w:t>.</w:t>
      </w:r>
    </w:p>
    <w:p w14:paraId="1CD6EFFF" w14:textId="4B6ADA8E" w:rsidR="00A42DDE" w:rsidRDefault="00A42DDE" w:rsidP="00E335A0">
      <w:pPr>
        <w:jc w:val="both"/>
      </w:pPr>
      <w:r w:rsidRPr="00495FA1">
        <w:br/>
        <w:t>In d</w:t>
      </w:r>
      <w:r>
        <w:t xml:space="preserve">it </w:t>
      </w:r>
      <w:bookmarkStart w:id="4" w:name="_Hlk87387108"/>
      <w:r>
        <w:t xml:space="preserve">formulier </w:t>
      </w:r>
      <w:r w:rsidRPr="00495FA1">
        <w:t>staatssteun</w:t>
      </w:r>
      <w:r>
        <w:t>analyse</w:t>
      </w:r>
      <w:r w:rsidRPr="00495FA1">
        <w:t xml:space="preserve"> </w:t>
      </w:r>
      <w:bookmarkEnd w:id="4"/>
      <w:r w:rsidRPr="00495FA1">
        <w:t xml:space="preserve">is het aan de aanvrager om in de tekstvakken, per lid van artikel </w:t>
      </w:r>
      <w:r>
        <w:t>38</w:t>
      </w:r>
      <w:r w:rsidRPr="00495FA1">
        <w:t xml:space="preserve">, aan te geven waarom het project voldoet aan de gestelde voorwaarden. </w:t>
      </w:r>
      <w:r>
        <w:br/>
      </w:r>
    </w:p>
    <w:p w14:paraId="7CC1CB7F" w14:textId="77777777" w:rsidR="00A42DDE" w:rsidRDefault="00A42DDE" w:rsidP="00E335A0">
      <w:pPr>
        <w:jc w:val="both"/>
      </w:pPr>
      <w:r>
        <w:t xml:space="preserve">Let op: u geeft een toelichting in de tekstblokken.  </w:t>
      </w:r>
    </w:p>
    <w:bookmarkEnd w:id="1"/>
    <w:p w14:paraId="160610DF" w14:textId="77777777" w:rsidR="00A42DDE" w:rsidRDefault="00A42DDE" w:rsidP="00E335A0">
      <w:pPr>
        <w:jc w:val="both"/>
      </w:pPr>
    </w:p>
    <w:p w14:paraId="4D1DAA4F" w14:textId="44BF61A0" w:rsidR="00102CAF" w:rsidRDefault="00102CAF" w:rsidP="00E335A0">
      <w:pPr>
        <w:jc w:val="both"/>
      </w:pPr>
    </w:p>
    <w:p w14:paraId="7D110DAA" w14:textId="37BB4111" w:rsidR="00A42DDE" w:rsidRDefault="00A42DDE" w:rsidP="00E335A0">
      <w:pPr>
        <w:jc w:val="both"/>
      </w:pPr>
      <w:bookmarkStart w:id="5" w:name="_Hlk87387140"/>
      <w:r w:rsidRPr="00326FA1">
        <w:rPr>
          <w:b/>
          <w:bCs/>
          <w:i/>
          <w:iCs/>
          <w:u w:val="single"/>
        </w:rPr>
        <w:t xml:space="preserve">Art </w:t>
      </w:r>
      <w:r>
        <w:rPr>
          <w:b/>
          <w:bCs/>
          <w:i/>
          <w:iCs/>
          <w:u w:val="single"/>
        </w:rPr>
        <w:t>38</w:t>
      </w:r>
      <w:r w:rsidRPr="00326FA1">
        <w:rPr>
          <w:b/>
          <w:bCs/>
          <w:i/>
          <w:iCs/>
          <w:u w:val="single"/>
        </w:rPr>
        <w:t>, lid 1:</w:t>
      </w:r>
      <w:bookmarkEnd w:id="5"/>
    </w:p>
    <w:p w14:paraId="63158127" w14:textId="2F41BCDB" w:rsidR="00102CAF" w:rsidRPr="005F161A" w:rsidRDefault="005F161A" w:rsidP="00E335A0">
      <w:pPr>
        <w:jc w:val="both"/>
        <w:rPr>
          <w:i/>
          <w:iCs/>
        </w:rPr>
      </w:pPr>
      <w:r w:rsidRPr="005F161A">
        <w:rPr>
          <w:i/>
          <w:iCs/>
        </w:rPr>
        <w:t>Investeringssteun om ondernemingen in staat te stellen energie-efficiëntie te behalen, is verenigbaar met de interne markt in de zin van artikel 107, lid 3, van het Verdrag en is van de aanmeldingsverplichting van artikel 108, lid 3, van het Verdrag vrijgesteld, mits de in dit artikel en in hoofdstuk I vastgestelde voorwaarden zijn vervuld.</w:t>
      </w:r>
    </w:p>
    <w:p w14:paraId="3FF7DFCC" w14:textId="591CBEE1" w:rsidR="00102CAF" w:rsidRDefault="00102CAF" w:rsidP="00E335A0">
      <w:pPr>
        <w:jc w:val="both"/>
      </w:pPr>
    </w:p>
    <w:p w14:paraId="7D85B265" w14:textId="77777777" w:rsidR="00A42DDE" w:rsidRDefault="00A42DDE" w:rsidP="00E335A0">
      <w:pPr>
        <w:jc w:val="both"/>
      </w:pPr>
      <w:bookmarkStart w:id="6" w:name="_Hlk87387169"/>
      <w:r>
        <w:t>Inleidend lid, geen toelichting nodig</w:t>
      </w:r>
    </w:p>
    <w:bookmarkEnd w:id="6"/>
    <w:p w14:paraId="3ED3A943" w14:textId="59113BEA" w:rsidR="00A42DDE" w:rsidRDefault="00A42DDE" w:rsidP="00E335A0">
      <w:pPr>
        <w:jc w:val="both"/>
      </w:pPr>
    </w:p>
    <w:p w14:paraId="14C33F84" w14:textId="77777777" w:rsidR="00A42DDE" w:rsidRDefault="00A42DDE" w:rsidP="00E335A0">
      <w:pPr>
        <w:jc w:val="both"/>
        <w:rPr>
          <w:b/>
          <w:bCs/>
          <w:i/>
          <w:iCs/>
          <w:u w:val="single"/>
        </w:rPr>
      </w:pPr>
    </w:p>
    <w:p w14:paraId="7646D881" w14:textId="2EF7948F" w:rsidR="00A42DDE" w:rsidRDefault="00A42DDE" w:rsidP="00E335A0">
      <w:pPr>
        <w:jc w:val="both"/>
      </w:pPr>
      <w:r w:rsidRPr="00326FA1">
        <w:rPr>
          <w:b/>
          <w:bCs/>
          <w:i/>
          <w:iCs/>
          <w:u w:val="single"/>
        </w:rPr>
        <w:t xml:space="preserve">Art </w:t>
      </w:r>
      <w:r>
        <w:rPr>
          <w:b/>
          <w:bCs/>
          <w:i/>
          <w:iCs/>
          <w:u w:val="single"/>
        </w:rPr>
        <w:t>38</w:t>
      </w:r>
      <w:r w:rsidRPr="00326FA1">
        <w:rPr>
          <w:b/>
          <w:bCs/>
          <w:i/>
          <w:iCs/>
          <w:u w:val="single"/>
        </w:rPr>
        <w:t xml:space="preserve">, lid </w:t>
      </w:r>
      <w:r>
        <w:rPr>
          <w:b/>
          <w:bCs/>
          <w:i/>
          <w:iCs/>
          <w:u w:val="single"/>
        </w:rPr>
        <w:t>2</w:t>
      </w:r>
      <w:r w:rsidRPr="00326FA1">
        <w:rPr>
          <w:b/>
          <w:bCs/>
          <w:i/>
          <w:iCs/>
          <w:u w:val="single"/>
        </w:rPr>
        <w:t>:</w:t>
      </w:r>
    </w:p>
    <w:p w14:paraId="4B08A1BD" w14:textId="24B132DB" w:rsidR="00102CAF" w:rsidRPr="00912F32" w:rsidRDefault="00007469" w:rsidP="00E335A0">
      <w:pPr>
        <w:jc w:val="both"/>
        <w:rPr>
          <w:i/>
          <w:iCs/>
        </w:rPr>
      </w:pPr>
      <w:r w:rsidRPr="00007469">
        <w:rPr>
          <w:i/>
          <w:iCs/>
        </w:rPr>
        <w:t>Op grond van dit artikel mag geen steun worden verleend wanneer de verbeteringen worden uitgevoerd om ervoor te zorgen dat ondernemingen voldoen aan reeds vastgestelde Unienormen, zelfs al zijn die nog niet van kracht</w:t>
      </w:r>
      <w:r w:rsidR="0036762E">
        <w:rPr>
          <w:i/>
          <w:iCs/>
        </w:rPr>
        <w:t>.</w:t>
      </w:r>
    </w:p>
    <w:p w14:paraId="64C7F3DB" w14:textId="77777777" w:rsidR="00102CAF" w:rsidRDefault="00102CAF" w:rsidP="00E335A0">
      <w:pPr>
        <w:jc w:val="both"/>
      </w:pPr>
    </w:p>
    <w:p w14:paraId="6B2B866D" w14:textId="631A747C" w:rsidR="00B44F8C" w:rsidRPr="00897528" w:rsidRDefault="00102CAF" w:rsidP="00E335A0">
      <w:pPr>
        <w:jc w:val="both"/>
      </w:pPr>
      <w:r w:rsidRPr="00897528">
        <w:rPr>
          <w:b/>
          <w:bCs/>
        </w:rPr>
        <w:t>Toelichting</w:t>
      </w:r>
      <w:r w:rsidRPr="00897528">
        <w:t xml:space="preserve">: </w:t>
      </w:r>
    </w:p>
    <w:p w14:paraId="413B6C70" w14:textId="2A47EA8D" w:rsidR="00BC7B2C" w:rsidRDefault="00E921F4" w:rsidP="00E335A0">
      <w:pPr>
        <w:jc w:val="both"/>
      </w:pPr>
      <w:r>
        <w:t>U dient</w:t>
      </w:r>
      <w:r w:rsidRPr="009173C5">
        <w:t xml:space="preserve"> </w:t>
      </w:r>
      <w:r>
        <w:t xml:space="preserve">te onderbouwen hoe het project aan deze eisen voldoet. </w:t>
      </w:r>
      <w:r w:rsidR="00BC7B2C" w:rsidRPr="0035470F">
        <w:t>Wij verzoeken u a</w:t>
      </w:r>
      <w:r w:rsidR="00BC7B2C">
        <w:t xml:space="preserve">an te geven </w:t>
      </w:r>
      <w:r w:rsidR="00FD5610">
        <w:t>welke hoeveelheid energie u door de investering bespaart. Ook verzoeken wij u om aan te geven waarom hier sprake is van verbeteringen die los staan van het voldoen aan (vastgestelde) Unienormen.</w:t>
      </w:r>
    </w:p>
    <w:p w14:paraId="49F5E210" w14:textId="77777777" w:rsidR="00BC7B2C" w:rsidRDefault="00BC7B2C" w:rsidP="00E335A0">
      <w:pPr>
        <w:jc w:val="both"/>
      </w:pPr>
    </w:p>
    <w:p w14:paraId="693D1F85" w14:textId="7BAA7DA0" w:rsidR="00E921F4" w:rsidRDefault="003D648B" w:rsidP="00E335A0">
      <w:pPr>
        <w:jc w:val="both"/>
      </w:pPr>
      <w:r>
        <w:rPr>
          <w:b/>
          <w:bCs/>
        </w:rPr>
        <w:t xml:space="preserve">Toelichting: </w:t>
      </w:r>
      <w:r w:rsidR="00E921F4" w:rsidRPr="005F161A">
        <w:t>„energie-efficiëntie”</w:t>
      </w:r>
      <w:r w:rsidR="00BC7B2C">
        <w:t xml:space="preserve"> (</w:t>
      </w:r>
      <w:r w:rsidR="00486687">
        <w:t xml:space="preserve">art. </w:t>
      </w:r>
      <w:r w:rsidR="00BC7B2C">
        <w:t>2</w:t>
      </w:r>
      <w:r w:rsidR="00486687">
        <w:t>,</w:t>
      </w:r>
      <w:r w:rsidR="00BC7B2C">
        <w:t xml:space="preserve"> lid 103 AGVV)</w:t>
      </w:r>
      <w:r w:rsidR="00E921F4" w:rsidRPr="005F161A">
        <w:t>: een hoeveelheid bespaarde energie die wordt vastgesteld door het verbruik vóór en ná de invoering van een maatregel ter verbetering van de energie-efficiëntie te meten en/of te ramen, gecorrigeerd voor externe factoren die het energieverbruik beïnvloeden</w:t>
      </w:r>
      <w:r w:rsidR="00E921F4">
        <w:t>.</w:t>
      </w:r>
    </w:p>
    <w:p w14:paraId="075AD501" w14:textId="77777777" w:rsidR="00BC7B2C" w:rsidRPr="00BC7B2C" w:rsidRDefault="00BC7B2C" w:rsidP="00E335A0">
      <w:pPr>
        <w:jc w:val="both"/>
      </w:pPr>
    </w:p>
    <w:p w14:paraId="5DBD55A3" w14:textId="5C8DEB54" w:rsidR="00BC7B2C" w:rsidRPr="00986D90" w:rsidRDefault="003D648B" w:rsidP="00E335A0">
      <w:pPr>
        <w:jc w:val="both"/>
      </w:pPr>
      <w:r>
        <w:rPr>
          <w:b/>
          <w:bCs/>
        </w:rPr>
        <w:t xml:space="preserve">Toelichting: </w:t>
      </w:r>
      <w:r w:rsidR="00BC7B2C" w:rsidRPr="00986D90">
        <w:t>„Unienorm”</w:t>
      </w:r>
      <w:r w:rsidR="00BC7B2C">
        <w:t xml:space="preserve"> (</w:t>
      </w:r>
      <w:r w:rsidR="00486687">
        <w:t xml:space="preserve">art. </w:t>
      </w:r>
      <w:r w:rsidR="00BC7B2C">
        <w:t>2</w:t>
      </w:r>
      <w:r w:rsidR="00486687">
        <w:t>,</w:t>
      </w:r>
      <w:r w:rsidR="00BC7B2C">
        <w:t xml:space="preserve"> lid 102 AGVV):</w:t>
      </w:r>
    </w:p>
    <w:p w14:paraId="438B4952" w14:textId="77777777" w:rsidR="00BC7B2C" w:rsidRPr="00986D90" w:rsidRDefault="00BC7B2C" w:rsidP="00E335A0">
      <w:pPr>
        <w:jc w:val="both"/>
      </w:pPr>
      <w:r w:rsidRPr="00986D90">
        <w:lastRenderedPageBreak/>
        <w:t>a) een verplichte Unienorm waarbij de op milieugebied te bereiken normen per onderneming zijn vastgesteld, of</w:t>
      </w:r>
    </w:p>
    <w:p w14:paraId="5188B956" w14:textId="77777777" w:rsidR="00BC7B2C" w:rsidRDefault="00BC7B2C" w:rsidP="00E335A0">
      <w:pPr>
        <w:jc w:val="both"/>
      </w:pPr>
      <w:r w:rsidRPr="00986D90">
        <w:t>b) de verplichting op grond van Richtlijn 2010/75/EU van het Europees Parlement en de Raad om de beste beschikbare technieken (BAT's) te gebruiken en ervoor te zorgen dat de emissieniveaus van verontreinigende stoffen niet hoger zijn dan bij de toepassing van de BAT's. Voor de gevallen waarin de met de BAT's geassocieerde emissieniveaus zijn bepaald in uitvoeringshandelingen die op grond van Richtlijn 2010/75/EU zijn vastgesteld, zullen die niveaus gelden voor de toepassing van deze verordening. Wanneer die niveaus als een bandbreedte zijn geformuleerd, zal de grens waar de BAT het eerst wordt bereikt, van toepassing zijn</w:t>
      </w:r>
      <w:r>
        <w:t>.</w:t>
      </w:r>
    </w:p>
    <w:p w14:paraId="053AFD53" w14:textId="77777777" w:rsidR="00BC7B2C" w:rsidRDefault="00BC7B2C" w:rsidP="00E335A0">
      <w:pPr>
        <w:jc w:val="both"/>
      </w:pPr>
    </w:p>
    <w:p w14:paraId="43150DE7" w14:textId="77777777" w:rsidR="00BC7B2C" w:rsidRDefault="00BC7B2C" w:rsidP="00E335A0">
      <w:pPr>
        <w:jc w:val="both"/>
      </w:pPr>
      <w:r w:rsidRPr="009859BE">
        <w:t>B</w:t>
      </w:r>
      <w:r>
        <w:t>AT</w:t>
      </w:r>
      <w:r w:rsidRPr="009859BE">
        <w:t>-conclusies</w:t>
      </w:r>
      <w:r>
        <w:t xml:space="preserve"> zoals bedoeld in </w:t>
      </w:r>
      <w:r w:rsidRPr="00986D90">
        <w:t>Richtlijn 2010/75/EU</w:t>
      </w:r>
      <w:r>
        <w:t xml:space="preserve"> stellen de norm. Dit zijn</w:t>
      </w:r>
      <w:r w:rsidRPr="009859BE">
        <w:t xml:space="preserve"> document</w:t>
      </w:r>
      <w:r>
        <w:t>en</w:t>
      </w:r>
      <w:r w:rsidRPr="009859BE">
        <w:t xml:space="preserve"> met </w:t>
      </w:r>
      <w:r>
        <w:t>onder meer</w:t>
      </w:r>
      <w:r w:rsidRPr="009859BE">
        <w:t xml:space="preserve"> conclusies over beste beschikbare technieken, de beschrijving ervan, gegevens ter beoordeling van de toepasselijkheid ervan,</w:t>
      </w:r>
      <w:r>
        <w:t xml:space="preserve"> en</w:t>
      </w:r>
      <w:r w:rsidRPr="009859BE">
        <w:t xml:space="preserve"> de met de beste beschikbare technieken geassocieerde emissieniveaus</w:t>
      </w:r>
      <w:r>
        <w:t>.</w:t>
      </w:r>
      <w:r w:rsidRPr="009859BE">
        <w:t xml:space="preserve"> </w:t>
      </w:r>
      <w:r>
        <w:t xml:space="preserve">Binnen vier jaar na de bekendmaking van een besluit over BAT-conclusies, ziet de bevoegde autoriteit erop toe dat alle vergunningsvoorwaarden voor de betrokken installatie worden getoetst en, indien noodzakelijk, geactualiseerd om ervoor te zorgen dat de emissiegrenswaarden worden nageleefd. </w:t>
      </w:r>
      <w:r w:rsidRPr="009859BE">
        <w:t>Gedurende deze periode van vier jaar gelden de BAT-c</w:t>
      </w:r>
      <w:r>
        <w:t xml:space="preserve">onclusies als </w:t>
      </w:r>
      <w:r w:rsidRPr="009859BE">
        <w:t>Unienormen</w:t>
      </w:r>
      <w:r>
        <w:t xml:space="preserve"> die </w:t>
      </w:r>
      <w:r w:rsidRPr="009859BE">
        <w:t xml:space="preserve">reeds </w:t>
      </w:r>
      <w:r>
        <w:t xml:space="preserve">zijn </w:t>
      </w:r>
      <w:r w:rsidRPr="009859BE">
        <w:t>vastgesteld en nog niet in werking getreden</w:t>
      </w:r>
      <w:r>
        <w:t>.</w:t>
      </w:r>
    </w:p>
    <w:p w14:paraId="2F1CBDFC" w14:textId="5989699C" w:rsidR="00C72E38" w:rsidRPr="00FD5610" w:rsidRDefault="00A42DDE" w:rsidP="00E335A0">
      <w:pPr>
        <w:jc w:val="both"/>
      </w:pPr>
      <w:r>
        <w:rPr>
          <w:noProof/>
          <w:lang w:eastAsia="nl-NL"/>
        </w:rPr>
        <mc:AlternateContent>
          <mc:Choice Requires="wps">
            <w:drawing>
              <wp:anchor distT="45720" distB="45720" distL="114300" distR="114300" simplePos="0" relativeHeight="251659264" behindDoc="0" locked="0" layoutInCell="1" allowOverlap="1" wp14:anchorId="09649AFF" wp14:editId="739AE780">
                <wp:simplePos x="0" y="0"/>
                <wp:positionH relativeFrom="margin">
                  <wp:posOffset>0</wp:posOffset>
                </wp:positionH>
                <wp:positionV relativeFrom="paragraph">
                  <wp:posOffset>220345</wp:posOffset>
                </wp:positionV>
                <wp:extent cx="5405119" cy="634364"/>
                <wp:effectExtent l="0" t="0" r="24765" b="13970"/>
                <wp:wrapTopAndBottom/>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7FE1C9A8" w14:textId="18DF0858" w:rsidR="00A42DDE" w:rsidRPr="002A62AB" w:rsidRDefault="00A42DDE" w:rsidP="00A42DDE">
                            <w:pPr>
                              <w:rPr>
                                <w:b/>
                                <w:bCs/>
                              </w:rPr>
                            </w:pPr>
                            <w:r w:rsidRPr="002A62AB">
                              <w:rPr>
                                <w:b/>
                                <w:bCs/>
                              </w:rPr>
                              <w:t xml:space="preserve">Geef hier aan waarom de activiteiten in uw projectplan </w:t>
                            </w:r>
                            <w:r w:rsidR="00486687">
                              <w:rPr>
                                <w:b/>
                                <w:bCs/>
                              </w:rPr>
                              <w:t xml:space="preserve">voldoen </w:t>
                            </w:r>
                            <w:r w:rsidRPr="002A62AB">
                              <w:rPr>
                                <w:b/>
                                <w:bCs/>
                              </w:rPr>
                              <w:t xml:space="preserve">aan artikel </w:t>
                            </w:r>
                            <w:r>
                              <w:rPr>
                                <w:b/>
                                <w:bCs/>
                              </w:rPr>
                              <w:t>38</w:t>
                            </w:r>
                            <w:r w:rsidRPr="002A62AB">
                              <w:rPr>
                                <w:b/>
                                <w:bCs/>
                              </w:rPr>
                              <w:t>, lid 2:</w:t>
                            </w:r>
                          </w:p>
                          <w:p w14:paraId="14023B28" w14:textId="77777777" w:rsidR="00A42DDE" w:rsidRDefault="00A42DDE" w:rsidP="00A42DDE"/>
                          <w:p w14:paraId="34A42128" w14:textId="77777777" w:rsidR="00A42DDE" w:rsidRDefault="00A42DDE" w:rsidP="00A42DDE"/>
                          <w:p w14:paraId="1798DB24" w14:textId="77777777" w:rsidR="00A42DDE" w:rsidRDefault="00A42DDE" w:rsidP="00A42DDE"/>
                          <w:p w14:paraId="5E1BC539" w14:textId="77777777" w:rsidR="00A42DDE" w:rsidRDefault="00A42DDE" w:rsidP="00A42DDE"/>
                          <w:p w14:paraId="6A6A110B" w14:textId="77777777" w:rsidR="00A42DDE" w:rsidRDefault="00A42DDE" w:rsidP="00A42DDE"/>
                          <w:p w14:paraId="021CBE13" w14:textId="77777777" w:rsidR="00A42DDE" w:rsidRDefault="00A42DDE" w:rsidP="00A42DDE"/>
                          <w:p w14:paraId="23B481AC" w14:textId="77777777" w:rsidR="00A42DDE" w:rsidRDefault="00A42DDE" w:rsidP="00A42DDE"/>
                          <w:p w14:paraId="5EDF61C0" w14:textId="77777777" w:rsidR="00A42DDE" w:rsidRDefault="00A42DDE" w:rsidP="00A42DDE"/>
                          <w:p w14:paraId="3AB5F16B" w14:textId="77777777" w:rsidR="00A42DDE" w:rsidRDefault="00A42DDE" w:rsidP="00A42DDE">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9649AFF" id="_x0000_t202" coordsize="21600,21600" o:spt="202" path="m,l,21600r21600,l21600,xe">
                <v:stroke joinstyle="miter"/>
                <v:path gradientshapeok="t" o:connecttype="rect"/>
              </v:shapetype>
              <v:shape id="Tekstvak 2" o:spid="_x0000_s1026" type="#_x0000_t202" style="position:absolute;left:0;text-align:left;margin-left:0;margin-top:17.35pt;width:425.6pt;height:49.95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">
                <v:textbox style="mso-fit-shape-to-text:t">
                  <w:txbxContent>
                    <w:p w14:paraId="7FE1C9A8" w14:textId="18DF0858" w:rsidR="00A42DDE" w:rsidRPr="002A62AB" w:rsidRDefault="00A42DDE" w:rsidP="00A42DDE">
                      <w:pPr>
                        <w:rPr>
                          <w:b/>
                          <w:bCs/>
                        </w:rPr>
                      </w:pPr>
                      <w:r w:rsidRPr="002A62AB">
                        <w:rPr>
                          <w:b/>
                          <w:bCs/>
                        </w:rPr>
                        <w:t xml:space="preserve">Geef hier aan waarom de activiteiten in uw projectplan </w:t>
                      </w:r>
                      <w:r w:rsidR="00486687">
                        <w:rPr>
                          <w:b/>
                          <w:bCs/>
                        </w:rPr>
                        <w:t xml:space="preserve">voldoen </w:t>
                      </w:r>
                      <w:r w:rsidRPr="002A62AB">
                        <w:rPr>
                          <w:b/>
                          <w:bCs/>
                        </w:rPr>
                        <w:t xml:space="preserve">aan artikel </w:t>
                      </w:r>
                      <w:r>
                        <w:rPr>
                          <w:b/>
                          <w:bCs/>
                        </w:rPr>
                        <w:t>38</w:t>
                      </w:r>
                      <w:r w:rsidRPr="002A62AB">
                        <w:rPr>
                          <w:b/>
                          <w:bCs/>
                        </w:rPr>
                        <w:t>, lid 2:</w:t>
                      </w:r>
                    </w:p>
                    <w:p w14:paraId="14023B28" w14:textId="77777777" w:rsidR="00A42DDE" w:rsidRDefault="00A42DDE" w:rsidP="00A42DDE"/>
                    <w:p w14:paraId="34A42128" w14:textId="77777777" w:rsidR="00A42DDE" w:rsidRDefault="00A42DDE" w:rsidP="00A42DDE"/>
                    <w:p w14:paraId="1798DB24" w14:textId="77777777" w:rsidR="00A42DDE" w:rsidRDefault="00A42DDE" w:rsidP="00A42DDE"/>
                    <w:p w14:paraId="5E1BC539" w14:textId="77777777" w:rsidR="00A42DDE" w:rsidRDefault="00A42DDE" w:rsidP="00A42DDE"/>
                    <w:p w14:paraId="6A6A110B" w14:textId="77777777" w:rsidR="00A42DDE" w:rsidRDefault="00A42DDE" w:rsidP="00A42DDE"/>
                    <w:p w14:paraId="021CBE13" w14:textId="77777777" w:rsidR="00A42DDE" w:rsidRDefault="00A42DDE" w:rsidP="00A42DDE"/>
                    <w:p w14:paraId="23B481AC" w14:textId="77777777" w:rsidR="00A42DDE" w:rsidRDefault="00A42DDE" w:rsidP="00A42DDE"/>
                    <w:p w14:paraId="5EDF61C0" w14:textId="77777777" w:rsidR="00A42DDE" w:rsidRDefault="00A42DDE" w:rsidP="00A42DDE"/>
                    <w:p w14:paraId="3AB5F16B" w14:textId="77777777" w:rsidR="00A42DDE" w:rsidRDefault="00A42DDE" w:rsidP="00A42DDE">
                      <w:r>
                        <w:t xml:space="preserve">  </w:t>
                      </w:r>
                    </w:p>
                  </w:txbxContent>
                </v:textbox>
                <w10:wrap type="topAndBottom" anchorx="margin"/>
              </v:shape>
            </w:pict>
          </mc:Fallback>
        </mc:AlternateContent>
      </w:r>
      <w:r w:rsidR="00FD5610">
        <w:tab/>
      </w:r>
    </w:p>
    <w:p w14:paraId="7C4FF6C8" w14:textId="22BB488D" w:rsidR="003C0901" w:rsidRDefault="003C0901" w:rsidP="00E335A0">
      <w:pPr>
        <w:jc w:val="both"/>
        <w:rPr>
          <w:i/>
          <w:iCs/>
        </w:rPr>
      </w:pPr>
    </w:p>
    <w:p w14:paraId="5633366C" w14:textId="0DFDA355" w:rsidR="002C2F73" w:rsidRDefault="002C2F73" w:rsidP="00E335A0">
      <w:pPr>
        <w:jc w:val="both"/>
      </w:pPr>
      <w:r w:rsidRPr="00326FA1">
        <w:rPr>
          <w:b/>
          <w:bCs/>
          <w:i/>
          <w:iCs/>
          <w:u w:val="single"/>
        </w:rPr>
        <w:t xml:space="preserve">Art </w:t>
      </w:r>
      <w:r>
        <w:rPr>
          <w:b/>
          <w:bCs/>
          <w:i/>
          <w:iCs/>
          <w:u w:val="single"/>
        </w:rPr>
        <w:t>38</w:t>
      </w:r>
      <w:r w:rsidRPr="00326FA1">
        <w:rPr>
          <w:b/>
          <w:bCs/>
          <w:i/>
          <w:iCs/>
          <w:u w:val="single"/>
        </w:rPr>
        <w:t xml:space="preserve">, lid </w:t>
      </w:r>
      <w:r>
        <w:rPr>
          <w:b/>
          <w:bCs/>
          <w:i/>
          <w:iCs/>
          <w:u w:val="single"/>
        </w:rPr>
        <w:t>3</w:t>
      </w:r>
      <w:r w:rsidRPr="00326FA1">
        <w:rPr>
          <w:b/>
          <w:bCs/>
          <w:i/>
          <w:iCs/>
          <w:u w:val="single"/>
        </w:rPr>
        <w:t>:</w:t>
      </w:r>
    </w:p>
    <w:p w14:paraId="39FC5E67" w14:textId="1A28B736" w:rsidR="003C0901" w:rsidRPr="003C0901" w:rsidRDefault="003C0901" w:rsidP="00E335A0">
      <w:pPr>
        <w:jc w:val="both"/>
        <w:rPr>
          <w:i/>
          <w:iCs/>
        </w:rPr>
      </w:pPr>
      <w:r w:rsidRPr="003C0901">
        <w:rPr>
          <w:i/>
          <w:iCs/>
        </w:rPr>
        <w:t>De in aanmerking komende kosten zijn de bijkomende investeringskosten die nodig zijn om het hogere niveau van energie-efficiëntie te behalen. Deze kosten worden als volgt vastgesteld:</w:t>
      </w:r>
    </w:p>
    <w:p w14:paraId="76CAB4DD" w14:textId="77777777" w:rsidR="00E335A0" w:rsidRDefault="00E335A0" w:rsidP="00E335A0">
      <w:pPr>
        <w:jc w:val="both"/>
        <w:rPr>
          <w:i/>
          <w:iCs/>
        </w:rPr>
      </w:pPr>
    </w:p>
    <w:p w14:paraId="795555E5" w14:textId="5765C887" w:rsidR="003C0901" w:rsidRPr="003C0901" w:rsidRDefault="003C0901" w:rsidP="00E335A0">
      <w:pPr>
        <w:jc w:val="both"/>
        <w:rPr>
          <w:i/>
          <w:iCs/>
        </w:rPr>
      </w:pPr>
      <w:r w:rsidRPr="003C0901">
        <w:rPr>
          <w:i/>
          <w:iCs/>
        </w:rPr>
        <w:t>a) wanneer de kosten voor de investering in energie-efficiëntie binnen de totale investeringskosten als een afzonderlijke investering kunnen worden vastgesteld, vormen deze specifiek op energie-efficiëntie betrekking hebbende kosten de in aanmerking komende kosten;</w:t>
      </w:r>
    </w:p>
    <w:p w14:paraId="262E404E" w14:textId="77777777" w:rsidR="00E335A0" w:rsidRDefault="00E335A0" w:rsidP="00E335A0">
      <w:pPr>
        <w:jc w:val="both"/>
        <w:rPr>
          <w:i/>
          <w:iCs/>
        </w:rPr>
      </w:pPr>
    </w:p>
    <w:p w14:paraId="693B0E54" w14:textId="1343AC1B" w:rsidR="003C0901" w:rsidRPr="003C0901" w:rsidRDefault="003C0901" w:rsidP="00E335A0">
      <w:pPr>
        <w:jc w:val="both"/>
        <w:rPr>
          <w:i/>
          <w:iCs/>
        </w:rPr>
      </w:pPr>
      <w:r w:rsidRPr="003C0901">
        <w:rPr>
          <w:i/>
          <w:iCs/>
        </w:rPr>
        <w:t xml:space="preserve">b) wanneer de investering betrekking heeft op de verbetering van de energie-efficiëntie van i) woongebouwen, ii) gebouwen die bestemd zijn voor het geven van onderwijs of het verlenen van sociale diensten, iii) gebouwen die bestemd zijn voor activiteiten in verband met openbaar bestuur of justitie, politie of brandweerdiensten, of iv) gebouwen als bedoeld in de punten i), ii) of iii) waarin andere dan de in die punten genoemde activiteiten minder dan 35 % van de </w:t>
      </w:r>
      <w:r w:rsidRPr="003C0901">
        <w:rPr>
          <w:i/>
          <w:iCs/>
        </w:rPr>
        <w:lastRenderedPageBreak/>
        <w:t>interne vloeroppervlakte beslaan, vormen de volledige investeringskosten die nodig zijn om een hoger niveau van energie-efficiëntie te bereiken, de in aanmerking komende kosten, op voorwaarde dat de verbeteringen in energie-efficiëntie leiden tot een vermindering van ten minste 20% van de vraag naar primaire energie in geval van renovatie en tot besparingen van primaire energie van ten minste 10 % in vergelijking met de drempel die voor de vereisten van bijna-energieneutrale gebouwen is vastgesteld in de nationale maatregelen ter uitvoering van Richtlijn 2010/31/EU van het Europees Parlement en de Raad</w:t>
      </w:r>
      <w:r>
        <w:rPr>
          <w:rStyle w:val="Voetnootmarkering"/>
          <w:i/>
          <w:iCs/>
        </w:rPr>
        <w:footnoteReference w:id="3"/>
      </w:r>
      <w:r w:rsidRPr="003C0901">
        <w:rPr>
          <w:i/>
          <w:iCs/>
        </w:rPr>
        <w:t xml:space="preserve"> in het geval van nieuwe gebouwen. De initiële vraag naar primaire energie en de geraamde verbetering worden vastgesteld aan de hand van een energieprestatiecertificaat als bepaald in artikel 2, punt 12, van Richtlijn 2010/31/EU;</w:t>
      </w:r>
    </w:p>
    <w:p w14:paraId="6287E6F2" w14:textId="77777777" w:rsidR="00E335A0" w:rsidRDefault="00E335A0" w:rsidP="00E335A0">
      <w:pPr>
        <w:jc w:val="both"/>
        <w:rPr>
          <w:i/>
          <w:iCs/>
        </w:rPr>
      </w:pPr>
    </w:p>
    <w:p w14:paraId="6E5F70FF" w14:textId="19CCD805" w:rsidR="003C0901" w:rsidRPr="003C0901" w:rsidRDefault="003C0901" w:rsidP="00E335A0">
      <w:pPr>
        <w:jc w:val="both"/>
        <w:rPr>
          <w:i/>
          <w:iCs/>
        </w:rPr>
      </w:pPr>
      <w:r w:rsidRPr="003C0901">
        <w:rPr>
          <w:i/>
          <w:iCs/>
        </w:rPr>
        <w:t>c) in alle overige gevallen worden de kosten van investeringen in energie-efficiëntie vastgesteld ten opzichte van een vergelijkbare, minder energie-efficiënte investering die zonder de steun op geloofwaardige wijze zou zijn uitgevoerd. Het verschil tussen de kosten van beide investeringen levert de met energie-efficiëntie verband houdende kosten op en vormt de in aanmerking komende kosten.</w:t>
      </w:r>
    </w:p>
    <w:p w14:paraId="2592775A" w14:textId="77777777" w:rsidR="003D648B" w:rsidRDefault="003D648B" w:rsidP="00E335A0">
      <w:pPr>
        <w:jc w:val="both"/>
        <w:rPr>
          <w:i/>
          <w:iCs/>
        </w:rPr>
      </w:pPr>
    </w:p>
    <w:p w14:paraId="05DB004D" w14:textId="07F6E3EC" w:rsidR="003C0901" w:rsidRPr="003C0901" w:rsidRDefault="003C0901" w:rsidP="00E335A0">
      <w:pPr>
        <w:jc w:val="both"/>
        <w:rPr>
          <w:i/>
          <w:iCs/>
        </w:rPr>
      </w:pPr>
      <w:r w:rsidRPr="003C0901">
        <w:rPr>
          <w:i/>
          <w:iCs/>
        </w:rPr>
        <w:t>De kosten die niet rechtstreeks verband houden met het bereiken van een hoger niveau van energie-efficiëntie, komen niet in aanmerking.</w:t>
      </w:r>
    </w:p>
    <w:p w14:paraId="7A20028D" w14:textId="72D8F536" w:rsidR="00102CAF" w:rsidRDefault="00102CAF" w:rsidP="00E335A0">
      <w:pPr>
        <w:jc w:val="both"/>
      </w:pPr>
    </w:p>
    <w:p w14:paraId="314CFDF9" w14:textId="1D7BE2DB" w:rsidR="001B1401" w:rsidRPr="001B1401" w:rsidRDefault="001B1401" w:rsidP="00E335A0">
      <w:pPr>
        <w:jc w:val="both"/>
        <w:rPr>
          <w:i/>
          <w:iCs/>
        </w:rPr>
      </w:pPr>
      <w:r w:rsidRPr="001B1401">
        <w:rPr>
          <w:i/>
          <w:iCs/>
        </w:rPr>
        <w:t>3 bis. Voor de in lid 3, punt b), bedoelde gebouwen kunnen de investeringen ter verbetering van de energie-efficiëntie van het gebouw worden gecombineerd met investeringen in een of meer van de volgende onderdelen:</w:t>
      </w:r>
    </w:p>
    <w:p w14:paraId="1AEDA8E1" w14:textId="00EB6245" w:rsidR="001B1401" w:rsidRPr="001B1401" w:rsidRDefault="001B1401" w:rsidP="00E335A0">
      <w:pPr>
        <w:jc w:val="both"/>
        <w:rPr>
          <w:i/>
          <w:iCs/>
        </w:rPr>
      </w:pPr>
      <w:r w:rsidRPr="001B1401">
        <w:rPr>
          <w:i/>
          <w:iCs/>
        </w:rPr>
        <w:t>a)</w:t>
      </w:r>
      <w:r>
        <w:rPr>
          <w:i/>
          <w:iCs/>
        </w:rPr>
        <w:t xml:space="preserve"> </w:t>
      </w:r>
      <w:r w:rsidRPr="001B1401">
        <w:rPr>
          <w:i/>
          <w:iCs/>
        </w:rPr>
        <w:t>geïntegreerde installaties voor de opwekking ter plaatse van hernieuwbare energie waarmee elektriciteit en/of warmte wordt gegenereerd;</w:t>
      </w:r>
    </w:p>
    <w:p w14:paraId="5CCC9DD9" w14:textId="7C34A504" w:rsidR="001B1401" w:rsidRPr="001B1401" w:rsidRDefault="001B1401" w:rsidP="00E335A0">
      <w:pPr>
        <w:jc w:val="both"/>
        <w:rPr>
          <w:i/>
          <w:iCs/>
        </w:rPr>
      </w:pPr>
      <w:r w:rsidRPr="001B1401">
        <w:rPr>
          <w:i/>
          <w:iCs/>
        </w:rPr>
        <w:t>b)</w:t>
      </w:r>
      <w:r>
        <w:rPr>
          <w:i/>
          <w:iCs/>
        </w:rPr>
        <w:t xml:space="preserve"> </w:t>
      </w:r>
      <w:r w:rsidRPr="001B1401">
        <w:rPr>
          <w:i/>
          <w:iCs/>
        </w:rPr>
        <w:t>uitrusting voor de opslag van de energie die door de installatie voor de opwekking ter plaatse van hernieuwbare energie wordt gegenereerd;</w:t>
      </w:r>
    </w:p>
    <w:p w14:paraId="2C4819ED" w14:textId="734C1142" w:rsidR="001B1401" w:rsidRPr="001B1401" w:rsidRDefault="001B1401" w:rsidP="00E335A0">
      <w:pPr>
        <w:jc w:val="both"/>
        <w:rPr>
          <w:i/>
          <w:iCs/>
        </w:rPr>
      </w:pPr>
      <w:r w:rsidRPr="001B1401">
        <w:rPr>
          <w:i/>
          <w:iCs/>
        </w:rPr>
        <w:t>c)</w:t>
      </w:r>
      <w:r>
        <w:rPr>
          <w:i/>
          <w:iCs/>
        </w:rPr>
        <w:t xml:space="preserve"> </w:t>
      </w:r>
      <w:r w:rsidRPr="001B1401">
        <w:rPr>
          <w:i/>
          <w:iCs/>
        </w:rPr>
        <w:t>tot het gebouw behorende uitrusting en bijbehorende infrastructuur die bedoeld is om elektrische voertuigen van gebruikers van het gebouw op te laden;</w:t>
      </w:r>
    </w:p>
    <w:p w14:paraId="79ED314A" w14:textId="325E3341" w:rsidR="001B1401" w:rsidRPr="001B1401" w:rsidRDefault="001B1401" w:rsidP="00E335A0">
      <w:pPr>
        <w:jc w:val="both"/>
        <w:rPr>
          <w:i/>
          <w:iCs/>
        </w:rPr>
      </w:pPr>
      <w:r w:rsidRPr="001B1401">
        <w:rPr>
          <w:i/>
          <w:iCs/>
        </w:rPr>
        <w:t>d)</w:t>
      </w:r>
      <w:r>
        <w:rPr>
          <w:i/>
          <w:iCs/>
        </w:rPr>
        <w:t xml:space="preserve"> </w:t>
      </w:r>
      <w:r w:rsidRPr="001B1401">
        <w:rPr>
          <w:i/>
          <w:iCs/>
        </w:rPr>
        <w:t>investeringen voor de digitalisering van het gebouw, met name om de gereedheid voor slimme toepassingen te verbeteren. Voor steun in aanmerking komende investeringen kunnen ingrepen omvatten die beperkt zijn tot passieve inpandige bekabeling of gestructureerde bekabeling voor datanetwerken en, indien nodig, het aanvullende gedeelte van het passieve netwerk op het particuliere terrein buiten het gebouw. Bedrading of bekabeling voor datanetwerken buiten het particuliere eigendom is uitgesloten.</w:t>
      </w:r>
    </w:p>
    <w:p w14:paraId="714BBA75" w14:textId="77777777" w:rsidR="001B1401" w:rsidRDefault="001B1401" w:rsidP="00E335A0">
      <w:pPr>
        <w:jc w:val="both"/>
        <w:rPr>
          <w:i/>
          <w:iCs/>
        </w:rPr>
      </w:pPr>
    </w:p>
    <w:p w14:paraId="6BCB86F2" w14:textId="62E11E13" w:rsidR="001B1401" w:rsidRPr="001B1401" w:rsidRDefault="001B1401" w:rsidP="00E335A0">
      <w:pPr>
        <w:jc w:val="both"/>
        <w:rPr>
          <w:i/>
          <w:iCs/>
        </w:rPr>
      </w:pPr>
      <w:r w:rsidRPr="001B1401">
        <w:rPr>
          <w:i/>
          <w:iCs/>
        </w:rPr>
        <w:t>In het geval van dergelijke gecombineerde werkzaamheden als bedoeld in de eerste alinea, punten a) tot en met d), vormen de volledige investeringskosten van de verschillende onderdelen van de uitrusting de in aanmerking komende kosten.</w:t>
      </w:r>
    </w:p>
    <w:p w14:paraId="7A04E9F2" w14:textId="77777777" w:rsidR="001B1401" w:rsidRPr="001B1401" w:rsidRDefault="001B1401" w:rsidP="00E335A0">
      <w:pPr>
        <w:jc w:val="both"/>
        <w:rPr>
          <w:i/>
          <w:iCs/>
        </w:rPr>
      </w:pPr>
    </w:p>
    <w:p w14:paraId="084410E1" w14:textId="10E3762A" w:rsidR="001B1401" w:rsidRPr="001B1401" w:rsidRDefault="001B1401" w:rsidP="00E335A0">
      <w:pPr>
        <w:jc w:val="both"/>
        <w:rPr>
          <w:i/>
          <w:iCs/>
        </w:rPr>
      </w:pPr>
      <w:r w:rsidRPr="001B1401">
        <w:rPr>
          <w:i/>
          <w:iCs/>
        </w:rPr>
        <w:t>De steun kan worden verleend aan de eigenaar(s) van het gebouw of aan de huurder(s), afhankelijk van wie de opdracht geeft voor de energie-efficiëntiewerkzaamheden.</w:t>
      </w:r>
    </w:p>
    <w:p w14:paraId="0F281B38" w14:textId="77777777" w:rsidR="001B1401" w:rsidRDefault="001B1401" w:rsidP="00E335A0">
      <w:pPr>
        <w:jc w:val="both"/>
      </w:pPr>
    </w:p>
    <w:p w14:paraId="458E3032" w14:textId="77777777" w:rsidR="003D648B" w:rsidRDefault="00FD5610" w:rsidP="003D648B">
      <w:pPr>
        <w:pStyle w:val="Tekstopmerking"/>
        <w:spacing w:line="276" w:lineRule="auto"/>
        <w:jc w:val="both"/>
      </w:pPr>
      <w:r w:rsidRPr="0035470F">
        <w:rPr>
          <w:b/>
          <w:bCs/>
        </w:rPr>
        <w:t>Toelichting</w:t>
      </w:r>
      <w:r w:rsidRPr="0035470F">
        <w:t xml:space="preserve">: </w:t>
      </w:r>
      <w:r w:rsidR="00725A15">
        <w:br/>
      </w:r>
      <w:r w:rsidR="003D648B">
        <w:t>In aanmerking komende kosten zijn:</w:t>
      </w:r>
    </w:p>
    <w:p w14:paraId="7ADBC9A6" w14:textId="77777777" w:rsidR="003D648B" w:rsidRDefault="003D648B" w:rsidP="003D648B">
      <w:pPr>
        <w:pStyle w:val="Tekstopmerking"/>
        <w:numPr>
          <w:ilvl w:val="0"/>
          <w:numId w:val="15"/>
        </w:numPr>
        <w:spacing w:line="276" w:lineRule="auto"/>
        <w:jc w:val="both"/>
      </w:pPr>
      <w:r>
        <w:t xml:space="preserve">Als afzonderlijke investering vast te stellen. Dat is het geval indien u al aan alle normen voldoet en uw activiteiten ook op die manier kunt voortzetten. U doet een investering </w:t>
      </w:r>
      <w:r>
        <w:lastRenderedPageBreak/>
        <w:t>om ten opzichte van de normen te verbeteren. Daarmee is dit een afzonderlijk vast te stellen investering, die geldt als de in aanmerking komende kost</w:t>
      </w:r>
    </w:p>
    <w:p w14:paraId="5CD3DD30" w14:textId="77777777" w:rsidR="003D648B" w:rsidRDefault="003D648B" w:rsidP="003D648B">
      <w:pPr>
        <w:pStyle w:val="Tekstopmerking"/>
        <w:numPr>
          <w:ilvl w:val="0"/>
          <w:numId w:val="15"/>
        </w:numPr>
        <w:spacing w:line="276" w:lineRule="auto"/>
        <w:jc w:val="both"/>
      </w:pPr>
      <w:r w:rsidRPr="00E421DA">
        <w:t>Als een vergelijking vast te stellen.</w:t>
      </w:r>
      <w:r>
        <w:t xml:space="preserve"> Dat is het geval wanneer u een investering moet doen om de activiteiten te kunnen voortzetten. Daarbij kunt u een investering doen om simpelweg aan de normen te voldoen (referentieproject). Of u kunt een investering doen om verder te gaan dan de unienormen. Daarbij zijn de in aanmerking komende kosten het verschil tussen beide investeringen. </w:t>
      </w:r>
      <w:r w:rsidRPr="00BB7A6C">
        <w:t xml:space="preserve">Wij wijzen erop dat het referentieproject </w:t>
      </w:r>
      <w:r>
        <w:t>e</w:t>
      </w:r>
      <w:r w:rsidRPr="00BB7A6C">
        <w:t>en in technisch opzicht vergelijkbare investering</w:t>
      </w:r>
      <w:r>
        <w:t xml:space="preserve"> moet zijn. Dit</w:t>
      </w:r>
      <w:r w:rsidRPr="00BB7A6C">
        <w:t xml:space="preserve"> is een investering met dezelfde productiecapaciteit en alle overige technische kenmerken (met uitzondering van die welke rechtstreeks betrekking hebben op de extra investering voor de beoogde doelstelling</w:t>
      </w:r>
      <w:r>
        <w:t xml:space="preserve">). </w:t>
      </w:r>
      <w:r w:rsidRPr="00BB7A6C">
        <w:t xml:space="preserve">Dit referentieproject moet, uit zakelijk oogpunt, een geloofwaardig alternatief zijn voor de te beoordelen investering. </w:t>
      </w:r>
    </w:p>
    <w:p w14:paraId="46D96C41" w14:textId="77777777" w:rsidR="003D648B" w:rsidRDefault="003D648B" w:rsidP="003D648B"/>
    <w:p w14:paraId="1E1AD015" w14:textId="77777777" w:rsidR="003D648B" w:rsidRPr="0035470F" w:rsidRDefault="003D648B" w:rsidP="003D648B">
      <w:r>
        <w:t xml:space="preserve">Wij toetsen strikt of de kosten al dan </w:t>
      </w:r>
      <w:r w:rsidRPr="0035470F">
        <w:t xml:space="preserve">niet rechtstreeks verband houden met het behalen van een hoger niveau van </w:t>
      </w:r>
      <w:r>
        <w:t>milieubescherming.</w:t>
      </w:r>
    </w:p>
    <w:p w14:paraId="5239DA69" w14:textId="786BCD4B" w:rsidR="003A2066" w:rsidRDefault="008821A4" w:rsidP="00E335A0">
      <w:pPr>
        <w:jc w:val="both"/>
        <w:rPr>
          <w:highlight w:val="green"/>
        </w:rPr>
      </w:pPr>
      <w:r>
        <w:rPr>
          <w:noProof/>
          <w:lang w:eastAsia="nl-NL"/>
        </w:rPr>
        <mc:AlternateContent>
          <mc:Choice Requires="wps">
            <w:drawing>
              <wp:anchor distT="45720" distB="45720" distL="114300" distR="114300" simplePos="0" relativeHeight="251661312" behindDoc="0" locked="0" layoutInCell="1" allowOverlap="1" wp14:anchorId="26C8C659" wp14:editId="68E50645">
                <wp:simplePos x="0" y="0"/>
                <wp:positionH relativeFrom="margin">
                  <wp:align>left</wp:align>
                </wp:positionH>
                <wp:positionV relativeFrom="paragraph">
                  <wp:posOffset>230505</wp:posOffset>
                </wp:positionV>
                <wp:extent cx="5404485" cy="1882140"/>
                <wp:effectExtent l="0" t="0" r="24765" b="22860"/>
                <wp:wrapTopAndBottom/>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1882140"/>
                        </a:xfrm>
                        <a:prstGeom prst="rect">
                          <a:avLst/>
                        </a:prstGeom>
                        <a:solidFill>
                          <a:srgbClr val="FFFFFF"/>
                        </a:solidFill>
                        <a:ln w="9525">
                          <a:solidFill>
                            <a:srgbClr val="000000"/>
                          </a:solidFill>
                          <a:miter lim="800000"/>
                          <a:headEnd/>
                          <a:tailEnd/>
                        </a:ln>
                      </wps:spPr>
                      <wps:txbx>
                        <w:txbxContent>
                          <w:p w14:paraId="10DF5DAE" w14:textId="05009045" w:rsidR="00725A15" w:rsidRPr="002A62AB" w:rsidRDefault="00725A15" w:rsidP="00725A15">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38</w:t>
                            </w:r>
                            <w:r w:rsidRPr="002A62AB">
                              <w:rPr>
                                <w:b/>
                                <w:bCs/>
                              </w:rPr>
                              <w:t xml:space="preserve">, lid </w:t>
                            </w:r>
                            <w:r>
                              <w:rPr>
                                <w:b/>
                                <w:bCs/>
                              </w:rPr>
                              <w:t>3</w:t>
                            </w:r>
                            <w:r w:rsidRPr="002A62AB">
                              <w:rPr>
                                <w:b/>
                                <w:bCs/>
                              </w:rPr>
                              <w:t>:</w:t>
                            </w:r>
                          </w:p>
                          <w:p w14:paraId="6419A111" w14:textId="77777777" w:rsidR="00725A15" w:rsidRDefault="00725A15" w:rsidP="00725A15"/>
                          <w:p w14:paraId="4645069B" w14:textId="77777777" w:rsidR="00725A15" w:rsidRDefault="00725A15" w:rsidP="00725A15"/>
                          <w:p w14:paraId="611B44B2" w14:textId="77777777" w:rsidR="00725A15" w:rsidRDefault="00725A15" w:rsidP="00725A15"/>
                          <w:p w14:paraId="6E273914" w14:textId="77777777" w:rsidR="00725A15" w:rsidRDefault="00725A15" w:rsidP="00725A15"/>
                          <w:p w14:paraId="71C59AFD" w14:textId="3F4FE1A0" w:rsidR="00725A15" w:rsidRDefault="00725A15" w:rsidP="00725A15"/>
                          <w:p w14:paraId="768F7FCD" w14:textId="77777777" w:rsidR="00486687" w:rsidRDefault="00486687" w:rsidP="00725A15"/>
                          <w:p w14:paraId="44D7DD50" w14:textId="77777777" w:rsidR="00725A15" w:rsidRDefault="00725A15" w:rsidP="00725A15"/>
                          <w:p w14:paraId="28521437" w14:textId="77777777" w:rsidR="00725A15" w:rsidRDefault="00725A15" w:rsidP="00725A15"/>
                          <w:p w14:paraId="6FDE46C3" w14:textId="77777777" w:rsidR="00725A15" w:rsidRDefault="00725A15" w:rsidP="00725A15"/>
                          <w:p w14:paraId="3D4D9D4D" w14:textId="77777777" w:rsidR="00725A15" w:rsidRDefault="00725A15" w:rsidP="00725A15">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C8C659" id="_x0000_s1027" type="#_x0000_t202" style="position:absolute;left:0;text-align:left;margin-left:0;margin-top:18.15pt;width:425.55pt;height:148.2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">
                <v:textbox>
                  <w:txbxContent>
                    <w:p w14:paraId="10DF5DAE" w14:textId="05009045" w:rsidR="00725A15" w:rsidRPr="002A62AB" w:rsidRDefault="00725A15" w:rsidP="00725A15">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38</w:t>
                      </w:r>
                      <w:r w:rsidRPr="002A62AB">
                        <w:rPr>
                          <w:b/>
                          <w:bCs/>
                        </w:rPr>
                        <w:t xml:space="preserve">, lid </w:t>
                      </w:r>
                      <w:r>
                        <w:rPr>
                          <w:b/>
                          <w:bCs/>
                        </w:rPr>
                        <w:t>3</w:t>
                      </w:r>
                      <w:r w:rsidRPr="002A62AB">
                        <w:rPr>
                          <w:b/>
                          <w:bCs/>
                        </w:rPr>
                        <w:t>:</w:t>
                      </w:r>
                    </w:p>
                    <w:p w14:paraId="6419A111" w14:textId="77777777" w:rsidR="00725A15" w:rsidRDefault="00725A15" w:rsidP="00725A15"/>
                    <w:p w14:paraId="4645069B" w14:textId="77777777" w:rsidR="00725A15" w:rsidRDefault="00725A15" w:rsidP="00725A15"/>
                    <w:p w14:paraId="611B44B2" w14:textId="77777777" w:rsidR="00725A15" w:rsidRDefault="00725A15" w:rsidP="00725A15"/>
                    <w:p w14:paraId="6E273914" w14:textId="77777777" w:rsidR="00725A15" w:rsidRDefault="00725A15" w:rsidP="00725A15"/>
                    <w:p w14:paraId="71C59AFD" w14:textId="3F4FE1A0" w:rsidR="00725A15" w:rsidRDefault="00725A15" w:rsidP="00725A15"/>
                    <w:p w14:paraId="768F7FCD" w14:textId="77777777" w:rsidR="00486687" w:rsidRDefault="00486687" w:rsidP="00725A15"/>
                    <w:p w14:paraId="44D7DD50" w14:textId="77777777" w:rsidR="00725A15" w:rsidRDefault="00725A15" w:rsidP="00725A15"/>
                    <w:p w14:paraId="28521437" w14:textId="77777777" w:rsidR="00725A15" w:rsidRDefault="00725A15" w:rsidP="00725A15"/>
                    <w:p w14:paraId="6FDE46C3" w14:textId="77777777" w:rsidR="00725A15" w:rsidRDefault="00725A15" w:rsidP="00725A15"/>
                    <w:p w14:paraId="3D4D9D4D" w14:textId="77777777" w:rsidR="00725A15" w:rsidRDefault="00725A15" w:rsidP="00725A15">
                      <w:r>
                        <w:t xml:space="preserve">  </w:t>
                      </w:r>
                    </w:p>
                  </w:txbxContent>
                </v:textbox>
                <w10:wrap type="topAndBottom" anchorx="margin"/>
              </v:shape>
            </w:pict>
          </mc:Fallback>
        </mc:AlternateContent>
      </w:r>
      <w:bookmarkStart w:id="7" w:name="_Hlk86409274"/>
      <w:bookmarkStart w:id="8" w:name="_Hlk86409363"/>
    </w:p>
    <w:p w14:paraId="5AAFA73D" w14:textId="77777777" w:rsidR="008821A4" w:rsidRPr="008821A4" w:rsidRDefault="008821A4" w:rsidP="00E335A0">
      <w:pPr>
        <w:jc w:val="both"/>
        <w:rPr>
          <w:highlight w:val="green"/>
        </w:rPr>
      </w:pPr>
    </w:p>
    <w:bookmarkEnd w:id="7"/>
    <w:bookmarkEnd w:id="8"/>
    <w:p w14:paraId="4E6DF15D" w14:textId="77777777" w:rsidR="00486687" w:rsidRDefault="00486687" w:rsidP="00E335A0">
      <w:pPr>
        <w:jc w:val="both"/>
        <w:rPr>
          <w:b/>
          <w:bCs/>
          <w:i/>
          <w:iCs/>
          <w:u w:val="single"/>
        </w:rPr>
      </w:pPr>
    </w:p>
    <w:p w14:paraId="27094AAA" w14:textId="02533D93" w:rsidR="002C2F73" w:rsidRDefault="002C2F73" w:rsidP="00E335A0">
      <w:pPr>
        <w:jc w:val="both"/>
      </w:pPr>
      <w:r w:rsidRPr="00326FA1">
        <w:rPr>
          <w:b/>
          <w:bCs/>
          <w:i/>
          <w:iCs/>
          <w:u w:val="single"/>
        </w:rPr>
        <w:t xml:space="preserve">Art </w:t>
      </w:r>
      <w:r>
        <w:rPr>
          <w:b/>
          <w:bCs/>
          <w:i/>
          <w:iCs/>
          <w:u w:val="single"/>
        </w:rPr>
        <w:t>38</w:t>
      </w:r>
      <w:r w:rsidRPr="00326FA1">
        <w:rPr>
          <w:b/>
          <w:bCs/>
          <w:i/>
          <w:iCs/>
          <w:u w:val="single"/>
        </w:rPr>
        <w:t xml:space="preserve">, lid </w:t>
      </w:r>
      <w:r w:rsidR="00725A15">
        <w:rPr>
          <w:b/>
          <w:bCs/>
          <w:i/>
          <w:iCs/>
          <w:u w:val="single"/>
        </w:rPr>
        <w:t>4</w:t>
      </w:r>
      <w:r w:rsidRPr="00326FA1">
        <w:rPr>
          <w:b/>
          <w:bCs/>
          <w:i/>
          <w:iCs/>
          <w:u w:val="single"/>
        </w:rPr>
        <w:t>:</w:t>
      </w:r>
    </w:p>
    <w:p w14:paraId="1DCA8C26" w14:textId="2DC97921" w:rsidR="0036762E" w:rsidRPr="0036762E" w:rsidRDefault="0036762E" w:rsidP="00E335A0">
      <w:pPr>
        <w:jc w:val="both"/>
        <w:rPr>
          <w:i/>
          <w:iCs/>
        </w:rPr>
      </w:pPr>
      <w:r w:rsidRPr="0036762E">
        <w:rPr>
          <w:i/>
          <w:iCs/>
        </w:rPr>
        <w:t>De steunintensiteit bedraagt ten hoogste 30 % van de in aanmerking komende kosten.</w:t>
      </w:r>
    </w:p>
    <w:p w14:paraId="0DA6528D" w14:textId="45AC1F67" w:rsidR="00725A15" w:rsidRDefault="00725A15" w:rsidP="00E335A0">
      <w:pPr>
        <w:jc w:val="both"/>
        <w:rPr>
          <w:i/>
          <w:iCs/>
        </w:rPr>
      </w:pPr>
    </w:p>
    <w:p w14:paraId="773D92D9" w14:textId="77777777" w:rsidR="00E335A0" w:rsidRDefault="00E335A0" w:rsidP="00E335A0">
      <w:pPr>
        <w:jc w:val="both"/>
        <w:rPr>
          <w:i/>
          <w:iCs/>
        </w:rPr>
      </w:pPr>
    </w:p>
    <w:p w14:paraId="11D9F396" w14:textId="3BF87FB7" w:rsidR="00725A15" w:rsidRDefault="00725A15" w:rsidP="00E335A0">
      <w:pPr>
        <w:jc w:val="both"/>
      </w:pPr>
      <w:r w:rsidRPr="00326FA1">
        <w:rPr>
          <w:b/>
          <w:bCs/>
          <w:i/>
          <w:iCs/>
          <w:u w:val="single"/>
        </w:rPr>
        <w:t xml:space="preserve">Art </w:t>
      </w:r>
      <w:r>
        <w:rPr>
          <w:b/>
          <w:bCs/>
          <w:i/>
          <w:iCs/>
          <w:u w:val="single"/>
        </w:rPr>
        <w:t>38</w:t>
      </w:r>
      <w:r w:rsidRPr="00326FA1">
        <w:rPr>
          <w:b/>
          <w:bCs/>
          <w:i/>
          <w:iCs/>
          <w:u w:val="single"/>
        </w:rPr>
        <w:t xml:space="preserve">, lid </w:t>
      </w:r>
      <w:r>
        <w:rPr>
          <w:b/>
          <w:bCs/>
          <w:i/>
          <w:iCs/>
          <w:u w:val="single"/>
        </w:rPr>
        <w:t>5</w:t>
      </w:r>
      <w:r w:rsidRPr="00326FA1">
        <w:rPr>
          <w:b/>
          <w:bCs/>
          <w:i/>
          <w:iCs/>
          <w:u w:val="single"/>
        </w:rPr>
        <w:t>:</w:t>
      </w:r>
    </w:p>
    <w:p w14:paraId="7E6F43F9" w14:textId="2B0F086A" w:rsidR="0036762E" w:rsidRPr="0036762E" w:rsidRDefault="0036762E" w:rsidP="00E335A0">
      <w:pPr>
        <w:jc w:val="both"/>
        <w:rPr>
          <w:i/>
          <w:iCs/>
        </w:rPr>
      </w:pPr>
      <w:r w:rsidRPr="0036762E">
        <w:rPr>
          <w:i/>
          <w:iCs/>
        </w:rPr>
        <w:t>De steunintensiteit kan met 20 procentpunten worden verhoogd voor steun aan kleine ondernemingen en met 10 procentpunten voor steun aan middelgrote ondernemingen.</w:t>
      </w:r>
    </w:p>
    <w:p w14:paraId="03BA32BC" w14:textId="112DFD0B" w:rsidR="00E335A0" w:rsidRDefault="00E335A0" w:rsidP="00E335A0">
      <w:pPr>
        <w:jc w:val="both"/>
        <w:rPr>
          <w:i/>
          <w:iCs/>
        </w:rPr>
      </w:pPr>
    </w:p>
    <w:p w14:paraId="2C514AB7" w14:textId="77777777" w:rsidR="00E335A0" w:rsidRDefault="00E335A0" w:rsidP="00E335A0">
      <w:pPr>
        <w:jc w:val="both"/>
        <w:rPr>
          <w:i/>
          <w:iCs/>
        </w:rPr>
      </w:pPr>
    </w:p>
    <w:p w14:paraId="3DDF4F97" w14:textId="36CDD340" w:rsidR="00E335A0" w:rsidRPr="00E335A0" w:rsidRDefault="00E335A0" w:rsidP="00E335A0">
      <w:pPr>
        <w:jc w:val="both"/>
      </w:pPr>
      <w:r w:rsidRPr="00326FA1">
        <w:rPr>
          <w:b/>
          <w:bCs/>
          <w:i/>
          <w:iCs/>
          <w:u w:val="single"/>
        </w:rPr>
        <w:t xml:space="preserve">Art </w:t>
      </w:r>
      <w:r>
        <w:rPr>
          <w:b/>
          <w:bCs/>
          <w:i/>
          <w:iCs/>
          <w:u w:val="single"/>
        </w:rPr>
        <w:t>38</w:t>
      </w:r>
      <w:r w:rsidRPr="00326FA1">
        <w:rPr>
          <w:b/>
          <w:bCs/>
          <w:i/>
          <w:iCs/>
          <w:u w:val="single"/>
        </w:rPr>
        <w:t xml:space="preserve">, lid </w:t>
      </w:r>
      <w:r>
        <w:rPr>
          <w:b/>
          <w:bCs/>
          <w:i/>
          <w:iCs/>
          <w:u w:val="single"/>
        </w:rPr>
        <w:t>6</w:t>
      </w:r>
      <w:r w:rsidRPr="00326FA1">
        <w:rPr>
          <w:b/>
          <w:bCs/>
          <w:i/>
          <w:iCs/>
          <w:u w:val="single"/>
        </w:rPr>
        <w:t>:</w:t>
      </w:r>
    </w:p>
    <w:p w14:paraId="2C3DE955" w14:textId="193914CA" w:rsidR="00102CAF" w:rsidRPr="00912F32" w:rsidRDefault="0036762E" w:rsidP="00E335A0">
      <w:pPr>
        <w:jc w:val="both"/>
        <w:rPr>
          <w:i/>
          <w:iCs/>
        </w:rPr>
      </w:pPr>
      <w:r w:rsidRPr="0036762E">
        <w:rPr>
          <w:i/>
          <w:iCs/>
        </w:rPr>
        <w:t>De steunintensiteit kan worden verhoogd met 15 procentpunten voor investeringen in steungebieden die aan de voorwaarden van artikel 107, lid 3, onder a), van het Verdrag voldoen, en met 5 procentpunten voor investeringen in steungebieden die aan de voorwaarden van artikel 107, lid 3, onder c), van het Verdrag voldoen.</w:t>
      </w:r>
    </w:p>
    <w:p w14:paraId="6E1690ED" w14:textId="5477E5CD" w:rsidR="008C4B99" w:rsidRDefault="008C4B99" w:rsidP="00E335A0">
      <w:pPr>
        <w:jc w:val="both"/>
      </w:pPr>
    </w:p>
    <w:p w14:paraId="22B5B23C" w14:textId="77777777" w:rsidR="00C33ACC" w:rsidRDefault="00C33ACC" w:rsidP="00C33ACC">
      <w:pPr>
        <w:jc w:val="both"/>
        <w:rPr>
          <w:b/>
          <w:bCs/>
          <w:i/>
          <w:iCs/>
          <w:u w:val="single"/>
        </w:rPr>
      </w:pPr>
      <w:bookmarkStart w:id="9" w:name="_Hlk105150757"/>
      <w:bookmarkStart w:id="10" w:name="_Hlk105151671"/>
      <w:bookmarkStart w:id="11" w:name="_Hlk105152516"/>
      <w:r>
        <w:rPr>
          <w:b/>
          <w:bCs/>
        </w:rPr>
        <w:t xml:space="preserve">Toelichting: </w:t>
      </w:r>
      <w:bookmarkStart w:id="12" w:name="_Hlk105150587"/>
      <w:r>
        <w:t>„</w:t>
      </w:r>
      <w:bookmarkEnd w:id="12"/>
      <w:r>
        <w:t>steungebieden”</w:t>
      </w:r>
      <w:bookmarkEnd w:id="9"/>
      <w:r>
        <w:t xml:space="preserve">: </w:t>
      </w:r>
      <w:bookmarkEnd w:id="10"/>
      <w:r>
        <w:t xml:space="preserve">gebieden die zijn opgenomen op een op grond van artikel 107, lid 3, onder a) en c), van het Verdrag goedgekeurde regionale-steunkaart voor de periode van 1 juli 2014 tot en met 31 december 2021 wat betreft regionale steun die tot 31 december 2021 wordt verleend, en gebieden die zijn opgenomen op een op grond van artikel 107, lid 3, onder a) en c), van het Verdrag goedgekeurde regionale-steunkaart voor de periode van 1 januari </w:t>
      </w:r>
      <w:r>
        <w:lastRenderedPageBreak/>
        <w:t>2022 tot en met 31 december 2027 wat betreft regionale steun die na 31 december 2021 wordt verleend.</w:t>
      </w:r>
      <w:r>
        <w:rPr>
          <w:rStyle w:val="Voetnootmarkering"/>
        </w:rPr>
        <w:footnoteReference w:id="4"/>
      </w:r>
    </w:p>
    <w:bookmarkEnd w:id="11"/>
    <w:p w14:paraId="627B7606" w14:textId="77777777" w:rsidR="00C33ACC" w:rsidRDefault="00C33ACC" w:rsidP="00E335A0">
      <w:pPr>
        <w:jc w:val="both"/>
      </w:pPr>
    </w:p>
    <w:p w14:paraId="2BCE3C42" w14:textId="77777777" w:rsidR="00725A15" w:rsidRDefault="00E76240" w:rsidP="00E335A0">
      <w:pPr>
        <w:jc w:val="both"/>
      </w:pPr>
      <w:r w:rsidRPr="00BB0726">
        <w:rPr>
          <w:b/>
          <w:bCs/>
        </w:rPr>
        <w:t>Toelichting</w:t>
      </w:r>
      <w:r>
        <w:t xml:space="preserve">: </w:t>
      </w:r>
    </w:p>
    <w:p w14:paraId="7359FC6C" w14:textId="4F5E82A5" w:rsidR="00E7133A" w:rsidRDefault="00725A15" w:rsidP="00E335A0">
      <w:pPr>
        <w:jc w:val="both"/>
      </w:pPr>
      <w:r>
        <w:t>Aan de hand van lid 4</w:t>
      </w:r>
      <w:r w:rsidR="00E335A0">
        <w:t>, lid 5 en lid 6</w:t>
      </w:r>
      <w:r>
        <w:t xml:space="preserve"> wordt het subsidiepercentage per deelnemende partij bepaald. Geef aan welk steunpercentage voor de verschillende projectpartners van toepassing is en waarom. </w:t>
      </w:r>
      <w:r w:rsidR="00E76240">
        <w:t xml:space="preserve"> </w:t>
      </w:r>
    </w:p>
    <w:p w14:paraId="44D38921" w14:textId="1FFFB67F" w:rsidR="00E76240" w:rsidRDefault="00725A15" w:rsidP="00E335A0">
      <w:pPr>
        <w:jc w:val="both"/>
      </w:pPr>
      <w:r>
        <w:rPr>
          <w:noProof/>
          <w:lang w:eastAsia="nl-NL"/>
        </w:rPr>
        <mc:AlternateContent>
          <mc:Choice Requires="wps">
            <w:drawing>
              <wp:anchor distT="45720" distB="45720" distL="114300" distR="114300" simplePos="0" relativeHeight="251663360" behindDoc="0" locked="0" layoutInCell="1" allowOverlap="1" wp14:anchorId="73762CF9" wp14:editId="7F633664">
                <wp:simplePos x="0" y="0"/>
                <wp:positionH relativeFrom="margin">
                  <wp:posOffset>22860</wp:posOffset>
                </wp:positionH>
                <wp:positionV relativeFrom="paragraph">
                  <wp:posOffset>235585</wp:posOffset>
                </wp:positionV>
                <wp:extent cx="5404485" cy="633730"/>
                <wp:effectExtent l="0" t="0" r="24765" b="13970"/>
                <wp:wrapTopAndBottom/>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633730"/>
                        </a:xfrm>
                        <a:prstGeom prst="rect">
                          <a:avLst/>
                        </a:prstGeom>
                        <a:solidFill>
                          <a:srgbClr val="FFFFFF"/>
                        </a:solidFill>
                        <a:ln w="9525">
                          <a:solidFill>
                            <a:srgbClr val="000000"/>
                          </a:solidFill>
                          <a:miter lim="800000"/>
                          <a:headEnd/>
                          <a:tailEnd/>
                        </a:ln>
                      </wps:spPr>
                      <wps:txbx>
                        <w:txbxContent>
                          <w:p w14:paraId="44584030" w14:textId="5194FFE4" w:rsidR="00725A15" w:rsidRPr="002A62AB" w:rsidRDefault="00725A15" w:rsidP="00E335A0">
                            <w:pPr>
                              <w:jc w:val="both"/>
                              <w:rPr>
                                <w:b/>
                                <w:bCs/>
                              </w:rPr>
                            </w:pPr>
                            <w:r w:rsidRPr="002A62AB">
                              <w:rPr>
                                <w:b/>
                                <w:bCs/>
                              </w:rPr>
                              <w:t xml:space="preserve">Geef hier aan </w:t>
                            </w:r>
                            <w:r>
                              <w:rPr>
                                <w:b/>
                                <w:bCs/>
                              </w:rPr>
                              <w:t xml:space="preserve">de hand van artikel </w:t>
                            </w:r>
                            <w:r w:rsidR="007E1ED2">
                              <w:rPr>
                                <w:b/>
                                <w:bCs/>
                              </w:rPr>
                              <w:t>38</w:t>
                            </w:r>
                            <w:r>
                              <w:rPr>
                                <w:b/>
                                <w:bCs/>
                              </w:rPr>
                              <w:t xml:space="preserve">, lid </w:t>
                            </w:r>
                            <w:r w:rsidR="007E1ED2">
                              <w:rPr>
                                <w:b/>
                                <w:bCs/>
                              </w:rPr>
                              <w:t>4</w:t>
                            </w:r>
                            <w:r w:rsidR="00E335A0">
                              <w:rPr>
                                <w:b/>
                                <w:bCs/>
                              </w:rPr>
                              <w:t xml:space="preserve">, </w:t>
                            </w:r>
                            <w:r>
                              <w:rPr>
                                <w:b/>
                                <w:bCs/>
                              </w:rPr>
                              <w:t xml:space="preserve">lid </w:t>
                            </w:r>
                            <w:r w:rsidR="007E1ED2">
                              <w:rPr>
                                <w:b/>
                                <w:bCs/>
                              </w:rPr>
                              <w:t>5</w:t>
                            </w:r>
                            <w:r w:rsidR="00E335A0">
                              <w:rPr>
                                <w:b/>
                                <w:bCs/>
                              </w:rPr>
                              <w:t xml:space="preserve"> en lid 6</w:t>
                            </w:r>
                            <w:r>
                              <w:rPr>
                                <w:b/>
                                <w:bCs/>
                              </w:rPr>
                              <w:t xml:space="preserve">, aan welk subsidiepercentage per projectpartner wordt gehanteerd en </w:t>
                            </w:r>
                            <w:r w:rsidRPr="002A62AB">
                              <w:rPr>
                                <w:b/>
                                <w:bCs/>
                              </w:rPr>
                              <w:t>waarom:</w:t>
                            </w:r>
                          </w:p>
                          <w:p w14:paraId="08A33BD8" w14:textId="77777777" w:rsidR="00725A15" w:rsidRDefault="00725A15" w:rsidP="00E335A0">
                            <w:pPr>
                              <w:jc w:val="both"/>
                            </w:pPr>
                          </w:p>
                          <w:p w14:paraId="793B8F1A" w14:textId="77777777" w:rsidR="00725A15" w:rsidRDefault="00725A15" w:rsidP="00E335A0">
                            <w:pPr>
                              <w:jc w:val="both"/>
                            </w:pPr>
                          </w:p>
                          <w:p w14:paraId="7CEDDD24" w14:textId="77777777" w:rsidR="00725A15" w:rsidRDefault="00725A15" w:rsidP="00E335A0">
                            <w:pPr>
                              <w:jc w:val="both"/>
                            </w:pPr>
                          </w:p>
                          <w:p w14:paraId="4C49A24B" w14:textId="77777777" w:rsidR="00725A15" w:rsidRDefault="00725A15" w:rsidP="00E335A0">
                            <w:pPr>
                              <w:jc w:val="both"/>
                            </w:pPr>
                          </w:p>
                          <w:p w14:paraId="3FE3E698" w14:textId="77777777" w:rsidR="00725A15" w:rsidRDefault="00725A15" w:rsidP="00E335A0">
                            <w:pPr>
                              <w:jc w:val="both"/>
                            </w:pPr>
                          </w:p>
                          <w:p w14:paraId="25123CC6" w14:textId="77777777" w:rsidR="00725A15" w:rsidRDefault="00725A15" w:rsidP="00E335A0">
                            <w:pPr>
                              <w:jc w:val="both"/>
                            </w:pPr>
                          </w:p>
                          <w:p w14:paraId="47B22C74" w14:textId="77777777" w:rsidR="00725A15" w:rsidRDefault="00725A15" w:rsidP="00E335A0">
                            <w:pPr>
                              <w:jc w:val="both"/>
                            </w:pPr>
                          </w:p>
                          <w:p w14:paraId="196044A5" w14:textId="77777777" w:rsidR="00725A15" w:rsidRDefault="00725A15" w:rsidP="00E335A0">
                            <w:pPr>
                              <w:jc w:val="both"/>
                            </w:pPr>
                          </w:p>
                          <w:p w14:paraId="1D363400" w14:textId="77777777" w:rsidR="00725A15" w:rsidRDefault="00725A15" w:rsidP="00E335A0">
                            <w:pPr>
                              <w:jc w:val="both"/>
                            </w:pPr>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3762CF9" id="Tekstvak 4" o:spid="_x0000_s1028" type="#_x0000_t202" style="position:absolute;left:0;text-align:left;margin-left:1.8pt;margin-top:18.55pt;width:425.55pt;height:49.9pt;z-index:2516633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">
                <v:textbox style="mso-fit-shape-to-text:t">
                  <w:txbxContent>
                    <w:p w14:paraId="44584030" w14:textId="5194FFE4" w:rsidR="00725A15" w:rsidRPr="002A62AB" w:rsidRDefault="00725A15" w:rsidP="00E335A0">
                      <w:pPr>
                        <w:jc w:val="both"/>
                        <w:rPr>
                          <w:b/>
                          <w:bCs/>
                        </w:rPr>
                      </w:pPr>
                      <w:r w:rsidRPr="002A62AB">
                        <w:rPr>
                          <w:b/>
                          <w:bCs/>
                        </w:rPr>
                        <w:t xml:space="preserve">Geef hier aan </w:t>
                      </w:r>
                      <w:r>
                        <w:rPr>
                          <w:b/>
                          <w:bCs/>
                        </w:rPr>
                        <w:t xml:space="preserve">de hand van artikel </w:t>
                      </w:r>
                      <w:r w:rsidR="007E1ED2">
                        <w:rPr>
                          <w:b/>
                          <w:bCs/>
                        </w:rPr>
                        <w:t>38</w:t>
                      </w:r>
                      <w:r>
                        <w:rPr>
                          <w:b/>
                          <w:bCs/>
                        </w:rPr>
                        <w:t xml:space="preserve">, lid </w:t>
                      </w:r>
                      <w:r w:rsidR="007E1ED2">
                        <w:rPr>
                          <w:b/>
                          <w:bCs/>
                        </w:rPr>
                        <w:t>4</w:t>
                      </w:r>
                      <w:r w:rsidR="00E335A0">
                        <w:rPr>
                          <w:b/>
                          <w:bCs/>
                        </w:rPr>
                        <w:t xml:space="preserve">, </w:t>
                      </w:r>
                      <w:r>
                        <w:rPr>
                          <w:b/>
                          <w:bCs/>
                        </w:rPr>
                        <w:t xml:space="preserve">lid </w:t>
                      </w:r>
                      <w:r w:rsidR="007E1ED2">
                        <w:rPr>
                          <w:b/>
                          <w:bCs/>
                        </w:rPr>
                        <w:t>5</w:t>
                      </w:r>
                      <w:r w:rsidR="00E335A0">
                        <w:rPr>
                          <w:b/>
                          <w:bCs/>
                        </w:rPr>
                        <w:t xml:space="preserve"> en lid 6</w:t>
                      </w:r>
                      <w:r>
                        <w:rPr>
                          <w:b/>
                          <w:bCs/>
                        </w:rPr>
                        <w:t xml:space="preserve">, aan welk subsidiepercentage per projectpartner wordt gehanteerd en </w:t>
                      </w:r>
                      <w:r w:rsidRPr="002A62AB">
                        <w:rPr>
                          <w:b/>
                          <w:bCs/>
                        </w:rPr>
                        <w:t>waarom:</w:t>
                      </w:r>
                    </w:p>
                    <w:p w14:paraId="08A33BD8" w14:textId="77777777" w:rsidR="00725A15" w:rsidRDefault="00725A15" w:rsidP="00E335A0">
                      <w:pPr>
                        <w:jc w:val="both"/>
                      </w:pPr>
                    </w:p>
                    <w:p w14:paraId="793B8F1A" w14:textId="77777777" w:rsidR="00725A15" w:rsidRDefault="00725A15" w:rsidP="00E335A0">
                      <w:pPr>
                        <w:jc w:val="both"/>
                      </w:pPr>
                    </w:p>
                    <w:p w14:paraId="7CEDDD24" w14:textId="77777777" w:rsidR="00725A15" w:rsidRDefault="00725A15" w:rsidP="00E335A0">
                      <w:pPr>
                        <w:jc w:val="both"/>
                      </w:pPr>
                    </w:p>
                    <w:p w14:paraId="4C49A24B" w14:textId="77777777" w:rsidR="00725A15" w:rsidRDefault="00725A15" w:rsidP="00E335A0">
                      <w:pPr>
                        <w:jc w:val="both"/>
                      </w:pPr>
                    </w:p>
                    <w:p w14:paraId="3FE3E698" w14:textId="77777777" w:rsidR="00725A15" w:rsidRDefault="00725A15" w:rsidP="00E335A0">
                      <w:pPr>
                        <w:jc w:val="both"/>
                      </w:pPr>
                    </w:p>
                    <w:p w14:paraId="25123CC6" w14:textId="77777777" w:rsidR="00725A15" w:rsidRDefault="00725A15" w:rsidP="00E335A0">
                      <w:pPr>
                        <w:jc w:val="both"/>
                      </w:pPr>
                    </w:p>
                    <w:p w14:paraId="47B22C74" w14:textId="77777777" w:rsidR="00725A15" w:rsidRDefault="00725A15" w:rsidP="00E335A0">
                      <w:pPr>
                        <w:jc w:val="both"/>
                      </w:pPr>
                    </w:p>
                    <w:p w14:paraId="196044A5" w14:textId="77777777" w:rsidR="00725A15" w:rsidRDefault="00725A15" w:rsidP="00E335A0">
                      <w:pPr>
                        <w:jc w:val="both"/>
                      </w:pPr>
                    </w:p>
                    <w:p w14:paraId="1D363400" w14:textId="77777777" w:rsidR="00725A15" w:rsidRDefault="00725A15" w:rsidP="00E335A0">
                      <w:pPr>
                        <w:jc w:val="both"/>
                      </w:pPr>
                      <w:r>
                        <w:t xml:space="preserve">  </w:t>
                      </w:r>
                    </w:p>
                  </w:txbxContent>
                </v:textbox>
                <w10:wrap type="topAndBottom" anchorx="margin"/>
              </v:shape>
            </w:pict>
          </mc:Fallback>
        </mc:AlternateContent>
      </w:r>
    </w:p>
    <w:p w14:paraId="400E8E35" w14:textId="77777777" w:rsidR="001B1401" w:rsidRPr="0036762E" w:rsidRDefault="001B1401" w:rsidP="00E335A0">
      <w:pPr>
        <w:jc w:val="both"/>
      </w:pPr>
    </w:p>
    <w:sectPr w:rsidR="001B1401" w:rsidRPr="0036762E" w:rsidSect="00201945">
      <w:footerReference w:type="default" r:id="rId9"/>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A1215B" w14:textId="77777777" w:rsidR="000551D4" w:rsidRDefault="000551D4" w:rsidP="00DD409F">
      <w:pPr>
        <w:spacing w:line="240" w:lineRule="auto"/>
      </w:pPr>
      <w:r>
        <w:separator/>
      </w:r>
    </w:p>
  </w:endnote>
  <w:endnote w:type="continuationSeparator" w:id="0">
    <w:p w14:paraId="681B2491" w14:textId="77777777" w:rsidR="000551D4" w:rsidRDefault="000551D4"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89FE7" w14:textId="2ECCF427" w:rsidR="00D030B7" w:rsidRDefault="00D030B7" w:rsidP="00D030B7">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15358B2B" wp14:editId="0840A311">
          <wp:simplePos x="0" y="0"/>
          <wp:positionH relativeFrom="column">
            <wp:posOffset>5147945</wp:posOffset>
          </wp:positionH>
          <wp:positionV relativeFrom="paragraph">
            <wp:posOffset>-83185</wp:posOffset>
          </wp:positionV>
          <wp:extent cx="1419225" cy="733425"/>
          <wp:effectExtent l="0" t="0" r="9525" b="9525"/>
          <wp:wrapThrough wrapText="bothSides">
            <wp:wrapPolygon edited="0">
              <wp:start x="4929" y="0"/>
              <wp:lineTo x="3479" y="561"/>
              <wp:lineTo x="2030" y="5049"/>
              <wp:lineTo x="2030" y="8977"/>
              <wp:lineTo x="0" y="14587"/>
              <wp:lineTo x="0" y="18514"/>
              <wp:lineTo x="4639" y="21319"/>
              <wp:lineTo x="6958" y="21319"/>
              <wp:lineTo x="12757" y="21319"/>
              <wp:lineTo x="19426" y="19636"/>
              <wp:lineTo x="21455" y="17953"/>
              <wp:lineTo x="21455" y="16270"/>
              <wp:lineTo x="18846" y="8977"/>
              <wp:lineTo x="16526" y="6732"/>
              <wp:lineTo x="8698" y="0"/>
              <wp:lineTo x="4929" y="0"/>
            </wp:wrapPolygon>
          </wp:wrapThrough>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19225" cy="733425"/>
                  </a:xfrm>
                  <a:prstGeom prst="rect">
                    <a:avLst/>
                  </a:prstGeom>
                  <a:noFill/>
                </pic:spPr>
              </pic:pic>
            </a:graphicData>
          </a:graphic>
          <wp14:sizeRelH relativeFrom="page">
            <wp14:pctWidth>0</wp14:pctWidth>
          </wp14:sizeRelH>
          <wp14:sizeRelV relativeFrom="page">
            <wp14:pctHeight>0</wp14:pctHeight>
          </wp14:sizeRelV>
        </wp:anchor>
      </w:drawing>
    </w:r>
  </w:p>
  <w:p w14:paraId="621CE33C" w14:textId="77777777" w:rsidR="009D327C" w:rsidRPr="00D030B7" w:rsidRDefault="009D327C" w:rsidP="00D030B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B00F48" w14:textId="77777777" w:rsidR="000551D4" w:rsidRPr="00571B71" w:rsidRDefault="000551D4"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58939260" w14:textId="77777777" w:rsidR="000551D4" w:rsidRPr="00571B71" w:rsidRDefault="000551D4" w:rsidP="00DD409F">
      <w:pPr>
        <w:spacing w:line="240" w:lineRule="auto"/>
        <w:rPr>
          <w:sz w:val="14"/>
        </w:rPr>
      </w:pPr>
      <w:r w:rsidRPr="00571B71">
        <w:rPr>
          <w:sz w:val="14"/>
        </w:rPr>
        <w:continuationSeparator/>
      </w:r>
    </w:p>
  </w:footnote>
  <w:footnote w:type="continuationNotice" w:id="1">
    <w:p w14:paraId="6D2C3A2C" w14:textId="77777777" w:rsidR="000551D4" w:rsidRPr="00571B71" w:rsidRDefault="000551D4" w:rsidP="00AC7021">
      <w:pPr>
        <w:spacing w:line="240" w:lineRule="auto"/>
        <w:ind w:left="284" w:hanging="284"/>
        <w:rPr>
          <w:rFonts w:cs="Arial"/>
          <w:sz w:val="14"/>
          <w:szCs w:val="14"/>
        </w:rPr>
      </w:pPr>
    </w:p>
  </w:footnote>
  <w:footnote w:id="2">
    <w:p w14:paraId="1ACB1EC6" w14:textId="135E99DF" w:rsidR="003D648B" w:rsidRDefault="003D648B">
      <w:pPr>
        <w:pStyle w:val="Voetnoottekst"/>
      </w:pPr>
      <w:r>
        <w:rPr>
          <w:rStyle w:val="Voetnootmarkering"/>
        </w:rPr>
        <w:footnoteRef/>
      </w:r>
      <w:r>
        <w:t xml:space="preserve"> </w:t>
      </w:r>
      <w:bookmarkStart w:id="2" w:name="_Hlk105151433"/>
      <w:bookmarkStart w:id="3" w:name="_Hlk105150313"/>
      <w:r>
        <w:t>D</w:t>
      </w:r>
      <w:r w:rsidRPr="000A03AF">
        <w:t xml:space="preserve">e AGVV </w:t>
      </w:r>
      <w:r>
        <w:t xml:space="preserve">zal in 2022 </w:t>
      </w:r>
      <w:r w:rsidRPr="000A03AF">
        <w:t>worden gewijzigd</w:t>
      </w:r>
      <w:r>
        <w:t xml:space="preserve">. Het kan daardoor zijn </w:t>
      </w:r>
      <w:r w:rsidRPr="000A03AF">
        <w:t>dat deze checklist wijzigt.</w:t>
      </w:r>
      <w:bookmarkEnd w:id="2"/>
      <w:bookmarkEnd w:id="3"/>
    </w:p>
  </w:footnote>
  <w:footnote w:id="3">
    <w:p w14:paraId="0E530BC9" w14:textId="4029CF3F" w:rsidR="003C0901" w:rsidRDefault="003C0901">
      <w:pPr>
        <w:pStyle w:val="Voetnoottekst"/>
      </w:pPr>
      <w:r>
        <w:rPr>
          <w:rStyle w:val="Voetnootmarkering"/>
        </w:rPr>
        <w:footnoteRef/>
      </w:r>
      <w:r>
        <w:t xml:space="preserve"> </w:t>
      </w:r>
      <w:r w:rsidRPr="003C0901">
        <w:t>Richtlijn 2010/31/EU van het Europees Parlement en de Raad van 19 mei 2010 betreffende de energieprestatie van gebouwen (PB L 153 van 18.6.2010, blz. 13)</w:t>
      </w:r>
    </w:p>
  </w:footnote>
  <w:footnote w:id="4">
    <w:p w14:paraId="2F8373C7" w14:textId="77777777" w:rsidR="00C33ACC" w:rsidRDefault="00C33ACC" w:rsidP="00C33ACC">
      <w:pPr>
        <w:pStyle w:val="Voetnoottekst"/>
      </w:pPr>
      <w:bookmarkStart w:id="13" w:name="_Hlk105152029"/>
      <w:bookmarkStart w:id="14" w:name="_Hlk105152030"/>
      <w:r>
        <w:rPr>
          <w:rStyle w:val="Voetnootmarkering"/>
        </w:rPr>
        <w:footnoteRef/>
      </w:r>
      <w:r>
        <w:t xml:space="preserve"> Zie de website van de Beheerautoriteit voor een overzichtskaart van de a- en c-steungebieden in de betreffende regio.</w:t>
      </w:r>
      <w:bookmarkEnd w:id="13"/>
      <w:bookmarkEnd w:id="14"/>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185B0C4D"/>
    <w:multiLevelType w:val="hybridMultilevel"/>
    <w:tmpl w:val="2718520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8"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0"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2"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13255668">
    <w:abstractNumId w:val="8"/>
  </w:num>
  <w:num w:numId="2" w16cid:durableId="1391422274">
    <w:abstractNumId w:val="3"/>
  </w:num>
  <w:num w:numId="3" w16cid:durableId="823935299">
    <w:abstractNumId w:val="12"/>
  </w:num>
  <w:num w:numId="4" w16cid:durableId="244581071">
    <w:abstractNumId w:val="7"/>
  </w:num>
  <w:num w:numId="5" w16cid:durableId="296380720">
    <w:abstractNumId w:val="0"/>
  </w:num>
  <w:num w:numId="6" w16cid:durableId="1748767716">
    <w:abstractNumId w:val="11"/>
  </w:num>
  <w:num w:numId="7" w16cid:durableId="197472875">
    <w:abstractNumId w:val="1"/>
  </w:num>
  <w:num w:numId="8" w16cid:durableId="1086271665">
    <w:abstractNumId w:val="9"/>
  </w:num>
  <w:num w:numId="9" w16cid:durableId="2005471701">
    <w:abstractNumId w:val="6"/>
  </w:num>
  <w:num w:numId="10" w16cid:durableId="425228235">
    <w:abstractNumId w:val="7"/>
  </w:num>
  <w:num w:numId="11" w16cid:durableId="314334820">
    <w:abstractNumId w:val="7"/>
  </w:num>
  <w:num w:numId="12" w16cid:durableId="2009165497">
    <w:abstractNumId w:val="2"/>
  </w:num>
  <w:num w:numId="13" w16cid:durableId="1215775833">
    <w:abstractNumId w:val="5"/>
  </w:num>
  <w:num w:numId="14" w16cid:durableId="2073043041">
    <w:abstractNumId w:val="10"/>
  </w:num>
  <w:num w:numId="15" w16cid:durableId="12084945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07469"/>
    <w:rsid w:val="00021666"/>
    <w:rsid w:val="000551D4"/>
    <w:rsid w:val="00072673"/>
    <w:rsid w:val="000D1C37"/>
    <w:rsid w:val="000D3E45"/>
    <w:rsid w:val="000F3550"/>
    <w:rsid w:val="00102CAF"/>
    <w:rsid w:val="00102D36"/>
    <w:rsid w:val="00110A65"/>
    <w:rsid w:val="001248A8"/>
    <w:rsid w:val="00146F3E"/>
    <w:rsid w:val="001955D0"/>
    <w:rsid w:val="00197612"/>
    <w:rsid w:val="001B1401"/>
    <w:rsid w:val="001B5BF7"/>
    <w:rsid w:val="001C405B"/>
    <w:rsid w:val="001C517A"/>
    <w:rsid w:val="001D03DE"/>
    <w:rsid w:val="00201945"/>
    <w:rsid w:val="00211907"/>
    <w:rsid w:val="00267E3F"/>
    <w:rsid w:val="0028560D"/>
    <w:rsid w:val="002A40B7"/>
    <w:rsid w:val="002C2F73"/>
    <w:rsid w:val="002D7EE3"/>
    <w:rsid w:val="003408E8"/>
    <w:rsid w:val="0036762E"/>
    <w:rsid w:val="003812AF"/>
    <w:rsid w:val="003849F9"/>
    <w:rsid w:val="003950D3"/>
    <w:rsid w:val="003A2066"/>
    <w:rsid w:val="003C0901"/>
    <w:rsid w:val="003D6486"/>
    <w:rsid w:val="003D648B"/>
    <w:rsid w:val="003E7837"/>
    <w:rsid w:val="00406012"/>
    <w:rsid w:val="004138C8"/>
    <w:rsid w:val="00420F26"/>
    <w:rsid w:val="0042793D"/>
    <w:rsid w:val="00447DEC"/>
    <w:rsid w:val="00452EBF"/>
    <w:rsid w:val="00454CF1"/>
    <w:rsid w:val="004622C9"/>
    <w:rsid w:val="00465D20"/>
    <w:rsid w:val="00486687"/>
    <w:rsid w:val="004C76F8"/>
    <w:rsid w:val="004D55F1"/>
    <w:rsid w:val="004D7111"/>
    <w:rsid w:val="00524790"/>
    <w:rsid w:val="005258BA"/>
    <w:rsid w:val="005471E0"/>
    <w:rsid w:val="00571B15"/>
    <w:rsid w:val="00571B71"/>
    <w:rsid w:val="005831C5"/>
    <w:rsid w:val="005C7979"/>
    <w:rsid w:val="005E6B57"/>
    <w:rsid w:val="005F161A"/>
    <w:rsid w:val="005F34FE"/>
    <w:rsid w:val="005F60F6"/>
    <w:rsid w:val="005F78E3"/>
    <w:rsid w:val="00621815"/>
    <w:rsid w:val="00627D64"/>
    <w:rsid w:val="00630F0B"/>
    <w:rsid w:val="006571CE"/>
    <w:rsid w:val="00685E27"/>
    <w:rsid w:val="006A53D1"/>
    <w:rsid w:val="006D3559"/>
    <w:rsid w:val="006F05CC"/>
    <w:rsid w:val="006F631B"/>
    <w:rsid w:val="007045B8"/>
    <w:rsid w:val="0070659C"/>
    <w:rsid w:val="00725A15"/>
    <w:rsid w:val="0075030E"/>
    <w:rsid w:val="007840F7"/>
    <w:rsid w:val="007D1CA1"/>
    <w:rsid w:val="007E1ED2"/>
    <w:rsid w:val="007F5D2B"/>
    <w:rsid w:val="00822991"/>
    <w:rsid w:val="00834F47"/>
    <w:rsid w:val="008418FE"/>
    <w:rsid w:val="008713C8"/>
    <w:rsid w:val="00881667"/>
    <w:rsid w:val="008821A4"/>
    <w:rsid w:val="008858B5"/>
    <w:rsid w:val="00893CDE"/>
    <w:rsid w:val="00897528"/>
    <w:rsid w:val="008C4B99"/>
    <w:rsid w:val="00912F32"/>
    <w:rsid w:val="009226F1"/>
    <w:rsid w:val="00925438"/>
    <w:rsid w:val="009436D9"/>
    <w:rsid w:val="00995CA7"/>
    <w:rsid w:val="00996F85"/>
    <w:rsid w:val="009D327C"/>
    <w:rsid w:val="009D5089"/>
    <w:rsid w:val="00A01C22"/>
    <w:rsid w:val="00A30351"/>
    <w:rsid w:val="00A42DDE"/>
    <w:rsid w:val="00A50BB8"/>
    <w:rsid w:val="00A76A29"/>
    <w:rsid w:val="00AC7021"/>
    <w:rsid w:val="00AF6D7F"/>
    <w:rsid w:val="00B216D8"/>
    <w:rsid w:val="00B44F8C"/>
    <w:rsid w:val="00B51362"/>
    <w:rsid w:val="00B83C70"/>
    <w:rsid w:val="00B85438"/>
    <w:rsid w:val="00BA3684"/>
    <w:rsid w:val="00BB0726"/>
    <w:rsid w:val="00BB6462"/>
    <w:rsid w:val="00BB7A6C"/>
    <w:rsid w:val="00BC7B2C"/>
    <w:rsid w:val="00C33ACC"/>
    <w:rsid w:val="00C344BC"/>
    <w:rsid w:val="00C72E38"/>
    <w:rsid w:val="00C80912"/>
    <w:rsid w:val="00C93E9E"/>
    <w:rsid w:val="00CD1E0D"/>
    <w:rsid w:val="00D030B7"/>
    <w:rsid w:val="00D1255B"/>
    <w:rsid w:val="00D548EE"/>
    <w:rsid w:val="00D7141E"/>
    <w:rsid w:val="00D7539C"/>
    <w:rsid w:val="00D842D8"/>
    <w:rsid w:val="00D95557"/>
    <w:rsid w:val="00DA27F6"/>
    <w:rsid w:val="00DA6C3D"/>
    <w:rsid w:val="00DB5269"/>
    <w:rsid w:val="00DD409F"/>
    <w:rsid w:val="00E005DA"/>
    <w:rsid w:val="00E01953"/>
    <w:rsid w:val="00E161A6"/>
    <w:rsid w:val="00E335A0"/>
    <w:rsid w:val="00E43808"/>
    <w:rsid w:val="00E7133A"/>
    <w:rsid w:val="00E7563F"/>
    <w:rsid w:val="00E76240"/>
    <w:rsid w:val="00E921F4"/>
    <w:rsid w:val="00EC2A89"/>
    <w:rsid w:val="00EE515E"/>
    <w:rsid w:val="00EF4900"/>
    <w:rsid w:val="00F13C3C"/>
    <w:rsid w:val="00F23A27"/>
    <w:rsid w:val="00F5399E"/>
    <w:rsid w:val="00F55147"/>
    <w:rsid w:val="00F600BE"/>
    <w:rsid w:val="00F83759"/>
    <w:rsid w:val="00F953EF"/>
    <w:rsid w:val="00FA3B14"/>
    <w:rsid w:val="00FA4F00"/>
    <w:rsid w:val="00FB0384"/>
    <w:rsid w:val="00FB3AB1"/>
    <w:rsid w:val="00FB42F5"/>
    <w:rsid w:val="00FD3202"/>
    <w:rsid w:val="00FD5610"/>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1B1401"/>
    <w:rPr>
      <w:sz w:val="16"/>
      <w:szCs w:val="16"/>
    </w:rPr>
  </w:style>
  <w:style w:type="paragraph" w:styleId="Tekstopmerking">
    <w:name w:val="annotation text"/>
    <w:basedOn w:val="Standaard"/>
    <w:link w:val="TekstopmerkingChar"/>
    <w:uiPriority w:val="99"/>
    <w:unhideWhenUsed/>
    <w:rsid w:val="001B1401"/>
    <w:pPr>
      <w:spacing w:line="240" w:lineRule="auto"/>
    </w:pPr>
    <w:rPr>
      <w:szCs w:val="20"/>
    </w:rPr>
  </w:style>
  <w:style w:type="character" w:customStyle="1" w:styleId="TekstopmerkingChar">
    <w:name w:val="Tekst opmerking Char"/>
    <w:basedOn w:val="Standaardalinea-lettertype"/>
    <w:link w:val="Tekstopmerking"/>
    <w:uiPriority w:val="99"/>
    <w:rsid w:val="001B1401"/>
    <w:rPr>
      <w:szCs w:val="20"/>
    </w:rPr>
  </w:style>
  <w:style w:type="paragraph" w:styleId="Onderwerpvanopmerking">
    <w:name w:val="annotation subject"/>
    <w:basedOn w:val="Tekstopmerking"/>
    <w:next w:val="Tekstopmerking"/>
    <w:link w:val="OnderwerpvanopmerkingChar"/>
    <w:uiPriority w:val="99"/>
    <w:semiHidden/>
    <w:unhideWhenUsed/>
    <w:rsid w:val="001B1401"/>
    <w:rPr>
      <w:b/>
      <w:bCs/>
    </w:rPr>
  </w:style>
  <w:style w:type="character" w:customStyle="1" w:styleId="OnderwerpvanopmerkingChar">
    <w:name w:val="Onderwerp van opmerking Char"/>
    <w:basedOn w:val="TekstopmerkingChar"/>
    <w:link w:val="Onderwerpvanopmerking"/>
    <w:uiPriority w:val="99"/>
    <w:semiHidden/>
    <w:rsid w:val="001B1401"/>
    <w:rPr>
      <w:b/>
      <w:bCs/>
      <w:szCs w:val="20"/>
    </w:rPr>
  </w:style>
  <w:style w:type="paragraph" w:styleId="Revisie">
    <w:name w:val="Revision"/>
    <w:hidden/>
    <w:uiPriority w:val="99"/>
    <w:semiHidden/>
    <w:rsid w:val="001B1401"/>
    <w:pPr>
      <w:spacing w:line="240" w:lineRule="auto"/>
      <w:ind w:left="0" w:firstLine="0"/>
    </w:pPr>
  </w:style>
  <w:style w:type="character" w:styleId="Hyperlink">
    <w:name w:val="Hyperlink"/>
    <w:basedOn w:val="Standaardalinea-lettertype"/>
    <w:uiPriority w:val="99"/>
    <w:unhideWhenUsed/>
    <w:rsid w:val="00A42DDE"/>
    <w:rPr>
      <w:color w:val="0000FF"/>
      <w:u w:val="single"/>
    </w:rPr>
  </w:style>
  <w:style w:type="character" w:styleId="GevolgdeHyperlink">
    <w:name w:val="FollowedHyperlink"/>
    <w:basedOn w:val="Standaardalinea-lettertype"/>
    <w:uiPriority w:val="99"/>
    <w:semiHidden/>
    <w:unhideWhenUsed/>
    <w:rsid w:val="0070659C"/>
    <w:rPr>
      <w:color w:val="954F72" w:themeColor="followedHyperlink"/>
      <w:u w:val="single"/>
    </w:rPr>
  </w:style>
  <w:style w:type="paragraph" w:styleId="Koptekst">
    <w:name w:val="header"/>
    <w:basedOn w:val="Standaard"/>
    <w:link w:val="KoptekstChar"/>
    <w:uiPriority w:val="99"/>
    <w:unhideWhenUsed/>
    <w:rsid w:val="009D327C"/>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9D32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496097">
      <w:bodyDiv w:val="1"/>
      <w:marLeft w:val="0"/>
      <w:marRight w:val="0"/>
      <w:marTop w:val="0"/>
      <w:marBottom w:val="0"/>
      <w:divBdr>
        <w:top w:val="none" w:sz="0" w:space="0" w:color="auto"/>
        <w:left w:val="none" w:sz="0" w:space="0" w:color="auto"/>
        <w:bottom w:val="none" w:sz="0" w:space="0" w:color="auto"/>
        <w:right w:val="none" w:sz="0" w:space="0" w:color="auto"/>
      </w:divBdr>
    </w:div>
    <w:div w:id="1180045117">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NL/TXT/PDF/?uri=CELEX:32014R0651&amp;from=N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CB693-775F-4061-993C-81B0D5FFE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1584</Words>
  <Characters>8713</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Christian  Schomaker | SNN</cp:lastModifiedBy>
  <cp:revision>3</cp:revision>
  <cp:lastPrinted>2019-11-18T13:40:00Z</cp:lastPrinted>
  <dcterms:created xsi:type="dcterms:W3CDTF">2025-08-27T09:12:00Z</dcterms:created>
  <dcterms:modified xsi:type="dcterms:W3CDTF">2025-08-27T09:13:00Z</dcterms:modified>
</cp:coreProperties>
</file>