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35037E9E" w14:textId="19682BFD" w:rsidR="00557C5B" w:rsidRDefault="00C76D71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557C5B">
        <w:rPr>
          <w:b/>
          <w:bCs/>
          <w:sz w:val="24"/>
          <w:szCs w:val="24"/>
        </w:rPr>
        <w:t>4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557C5B" w:rsidRPr="00557C5B">
        <w:rPr>
          <w:b/>
          <w:bCs/>
          <w:sz w:val="24"/>
          <w:szCs w:val="24"/>
        </w:rPr>
        <w:t>ter compensatie van de bijkomende kosten voor de</w:t>
      </w:r>
      <w:r w:rsidR="00557C5B">
        <w:rPr>
          <w:b/>
          <w:bCs/>
          <w:sz w:val="24"/>
          <w:szCs w:val="24"/>
        </w:rPr>
        <w:t xml:space="preserve"> </w:t>
      </w:r>
      <w:r w:rsidR="00557C5B" w:rsidRPr="00557C5B">
        <w:rPr>
          <w:b/>
          <w:bCs/>
          <w:sz w:val="24"/>
          <w:szCs w:val="24"/>
        </w:rPr>
        <w:t>tewerkstelling van werknemers met een handicap</w:t>
      </w:r>
    </w:p>
    <w:p w14:paraId="0B4B2FA9" w14:textId="787ED6CD" w:rsidR="00615E39" w:rsidRPr="000373D9" w:rsidRDefault="00615E39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1B4B7FD6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72FBC0F2" w14:textId="77777777" w:rsidR="00FB468C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557C5B">
        <w:t>4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FB468C" w:rsidRPr="00FB468C">
        <w:t>ter compensatie van de bijkomende kosten van de tewerkstelling van werknemers met een handicap</w:t>
      </w:r>
      <w:r w:rsidR="00FB468C">
        <w:t>.</w:t>
      </w:r>
    </w:p>
    <w:p w14:paraId="6D35C4F9" w14:textId="55247726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557C5B">
        <w:t>4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305EE5E3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0D3D8B8" w14:textId="0B21A512" w:rsidR="007E4301" w:rsidRDefault="00FB468C" w:rsidP="00FB468C">
      <w:pPr>
        <w:jc w:val="both"/>
        <w:rPr>
          <w:i/>
          <w:iCs/>
        </w:rPr>
      </w:pPr>
      <w:bookmarkStart w:id="4" w:name="_Hlk87387169"/>
      <w:r w:rsidRPr="00FB468C">
        <w:rPr>
          <w:i/>
          <w:iCs/>
        </w:rPr>
        <w:t>Steun ter compensatie van de bijkomende kosten van de tewerkstelling van werknemers met een handicap is verenigbaar met de interne</w:t>
      </w:r>
      <w:r>
        <w:rPr>
          <w:i/>
          <w:iCs/>
        </w:rPr>
        <w:t xml:space="preserve"> </w:t>
      </w:r>
      <w:r w:rsidRPr="00FB468C">
        <w:rPr>
          <w:i/>
          <w:iCs/>
        </w:rPr>
        <w:t>markt in de zin van artikel 107, lid 3, van het Verdrag en is van de</w:t>
      </w:r>
      <w:r>
        <w:rPr>
          <w:i/>
          <w:iCs/>
        </w:rPr>
        <w:t xml:space="preserve"> </w:t>
      </w:r>
      <w:r w:rsidRPr="00FB468C">
        <w:rPr>
          <w:i/>
          <w:iCs/>
        </w:rPr>
        <w:t>aanmeldingsverplichting van artikel 108, lid 3, van het Verdrag vrijgesteld, mits de in dit artikel en in hoofdstuk I vastgestelde voorwaarden zijn vervuld.</w:t>
      </w:r>
    </w:p>
    <w:p w14:paraId="18B93F5C" w14:textId="77777777" w:rsidR="00FB468C" w:rsidRDefault="00FB468C" w:rsidP="00FB468C"/>
    <w:p w14:paraId="350E1B6C" w14:textId="7D6003BD" w:rsidR="00F635D2" w:rsidRDefault="00F635D2" w:rsidP="00F635D2">
      <w:r>
        <w:t>Inleidend lid, geen toelichting nodig</w:t>
      </w:r>
      <w:r w:rsidR="00D832AA">
        <w:t>.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3E477048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7AE6B419" w14:textId="34337D51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De in aanmerking komende kosten zijn de volgende:</w:t>
      </w:r>
    </w:p>
    <w:p w14:paraId="2AC07F52" w14:textId="77777777" w:rsidR="00FB468C" w:rsidRDefault="00FB468C" w:rsidP="00FB468C">
      <w:pPr>
        <w:jc w:val="both"/>
        <w:rPr>
          <w:i/>
          <w:iCs/>
        </w:rPr>
      </w:pPr>
    </w:p>
    <w:p w14:paraId="7F981DE3" w14:textId="55AB614C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a) de kosten voor de aanpassing van de ruimten;</w:t>
      </w:r>
    </w:p>
    <w:p w14:paraId="1C097B10" w14:textId="77777777" w:rsidR="00FB468C" w:rsidRDefault="00FB468C" w:rsidP="00FB468C">
      <w:pPr>
        <w:jc w:val="both"/>
        <w:rPr>
          <w:i/>
          <w:iCs/>
        </w:rPr>
      </w:pPr>
    </w:p>
    <w:p w14:paraId="7BB1A3D1" w14:textId="5540917F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b) de kosten voor het inzetten van medewerkers voor de tijd die het</w:t>
      </w:r>
      <w:r>
        <w:rPr>
          <w:i/>
          <w:iCs/>
        </w:rPr>
        <w:t xml:space="preserve"> </w:t>
      </w:r>
      <w:r w:rsidRPr="00FB468C">
        <w:rPr>
          <w:i/>
          <w:iCs/>
        </w:rPr>
        <w:t>personeel uitsluitend besteedt aan de begeleiding van de werknemers</w:t>
      </w:r>
      <w:r>
        <w:rPr>
          <w:i/>
          <w:iCs/>
        </w:rPr>
        <w:t xml:space="preserve"> </w:t>
      </w:r>
      <w:r w:rsidRPr="00FB468C">
        <w:rPr>
          <w:i/>
          <w:iCs/>
        </w:rPr>
        <w:t>met een handicap, en de kosten voor het opleiden van medewerkers</w:t>
      </w:r>
      <w:r>
        <w:rPr>
          <w:i/>
          <w:iCs/>
        </w:rPr>
        <w:t xml:space="preserve"> </w:t>
      </w:r>
      <w:r w:rsidRPr="00FB468C">
        <w:rPr>
          <w:i/>
          <w:iCs/>
        </w:rPr>
        <w:t>die werknemers met een handicap begeleiden;</w:t>
      </w:r>
    </w:p>
    <w:p w14:paraId="7DC5FDA4" w14:textId="77777777" w:rsidR="00FB468C" w:rsidRDefault="00FB468C" w:rsidP="00FB468C">
      <w:pPr>
        <w:jc w:val="both"/>
        <w:rPr>
          <w:i/>
          <w:iCs/>
        </w:rPr>
      </w:pPr>
    </w:p>
    <w:p w14:paraId="59DEB78D" w14:textId="3468A3D5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c) de kosten voor de aanpassing of aankoop van apparatuur of voor de</w:t>
      </w:r>
      <w:r>
        <w:rPr>
          <w:i/>
          <w:iCs/>
        </w:rPr>
        <w:t xml:space="preserve"> </w:t>
      </w:r>
      <w:r w:rsidRPr="00FB468C">
        <w:rPr>
          <w:i/>
          <w:iCs/>
        </w:rPr>
        <w:t>aankoop en validering van software die werknemers met een handicap gebruiken, met inbegrip van aangepaste of assistive technologie,</w:t>
      </w:r>
      <w:r>
        <w:rPr>
          <w:i/>
          <w:iCs/>
        </w:rPr>
        <w:t xml:space="preserve"> </w:t>
      </w:r>
      <w:r w:rsidRPr="00FB468C">
        <w:rPr>
          <w:i/>
          <w:iCs/>
        </w:rPr>
        <w:t>wanneer deze kosten bovenop de kosten komen die de begunstigde</w:t>
      </w:r>
      <w:r>
        <w:rPr>
          <w:i/>
          <w:iCs/>
        </w:rPr>
        <w:t xml:space="preserve"> </w:t>
      </w:r>
      <w:r w:rsidRPr="00FB468C">
        <w:rPr>
          <w:i/>
          <w:iCs/>
        </w:rPr>
        <w:t>had moeten maken indien hij geen werknemers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had tewerkgesteld;</w:t>
      </w:r>
    </w:p>
    <w:p w14:paraId="392AEA10" w14:textId="77777777" w:rsidR="00FB468C" w:rsidRDefault="00FB468C" w:rsidP="00FB468C">
      <w:pPr>
        <w:jc w:val="both"/>
        <w:rPr>
          <w:i/>
          <w:iCs/>
        </w:rPr>
      </w:pPr>
    </w:p>
    <w:p w14:paraId="4E1652DA" w14:textId="610B098B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d) de kosten die rechtstreeks verband houden met het vervoer van</w:t>
      </w:r>
      <w:r>
        <w:rPr>
          <w:i/>
          <w:iCs/>
        </w:rPr>
        <w:t xml:space="preserve"> </w:t>
      </w:r>
      <w:r w:rsidRPr="00FB468C">
        <w:rPr>
          <w:i/>
          <w:iCs/>
        </w:rPr>
        <w:t>werknemers met een handicap naar de plaats van arbeid, en de</w:t>
      </w:r>
      <w:r>
        <w:rPr>
          <w:i/>
          <w:iCs/>
        </w:rPr>
        <w:t xml:space="preserve"> </w:t>
      </w:r>
      <w:r w:rsidRPr="00FB468C">
        <w:rPr>
          <w:i/>
          <w:iCs/>
        </w:rPr>
        <w:t>kosten voor werkgerelateerde activiteiten;</w:t>
      </w:r>
    </w:p>
    <w:p w14:paraId="5E9253A6" w14:textId="77777777" w:rsidR="00FB468C" w:rsidRDefault="00FB468C" w:rsidP="00FB468C">
      <w:pPr>
        <w:jc w:val="both"/>
        <w:rPr>
          <w:i/>
          <w:iCs/>
        </w:rPr>
      </w:pPr>
    </w:p>
    <w:p w14:paraId="37E3D5B9" w14:textId="164BE343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e) de loonkosten voor de uren die een werknemer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besteedt aan rehabilitatie;</w:t>
      </w:r>
    </w:p>
    <w:p w14:paraId="4719F3C7" w14:textId="77777777" w:rsidR="00FB468C" w:rsidRDefault="00FB468C" w:rsidP="00FB468C">
      <w:pPr>
        <w:jc w:val="both"/>
        <w:rPr>
          <w:i/>
          <w:iCs/>
        </w:rPr>
      </w:pPr>
    </w:p>
    <w:p w14:paraId="7D75C942" w14:textId="0C5229B1" w:rsidR="00F8174D" w:rsidRPr="007E4301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lastRenderedPageBreak/>
        <w:t>f) wanneer de begunstigde onderneming een sociale werkvoorziening</w:t>
      </w:r>
      <w:r>
        <w:rPr>
          <w:i/>
          <w:iCs/>
        </w:rPr>
        <w:t xml:space="preserve"> </w:t>
      </w:r>
      <w:r w:rsidRPr="00FB468C">
        <w:rPr>
          <w:i/>
          <w:iCs/>
        </w:rPr>
        <w:t>biedt: de kosten voor de bouw, installatie of modernisering van de</w:t>
      </w:r>
      <w:r>
        <w:rPr>
          <w:i/>
          <w:iCs/>
        </w:rPr>
        <w:t xml:space="preserve"> </w:t>
      </w:r>
      <w:r w:rsidRPr="00FB468C">
        <w:rPr>
          <w:i/>
          <w:iCs/>
        </w:rPr>
        <w:t>productie-eenheden van de betrokken onderneming, alsmede alle</w:t>
      </w:r>
      <w:r>
        <w:rPr>
          <w:i/>
          <w:iCs/>
        </w:rPr>
        <w:t xml:space="preserve"> </w:t>
      </w:r>
      <w:r w:rsidRPr="00FB468C">
        <w:rPr>
          <w:i/>
          <w:iCs/>
        </w:rPr>
        <w:t>kosten voor de administratie en het vervoer, mits die kosten rechtstreeks uit de tewerkstelling van werknemers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voortvloeien.</w:t>
      </w:r>
    </w:p>
    <w:p w14:paraId="04413917" w14:textId="30060252" w:rsidR="007E4301" w:rsidRDefault="00FB468C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7193CBF1">
                <wp:simplePos x="0" y="0"/>
                <wp:positionH relativeFrom="margin">
                  <wp:align>left</wp:align>
                </wp:positionH>
                <wp:positionV relativeFrom="paragraph">
                  <wp:posOffset>252095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1028A0EF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FB468C"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19.85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Ao&#10;9r9D3gAAAAcBAAAPAAAAAAAAAAAAAAAAAGoEAABkcnMvZG93bnJldi54bWxQSwUGAAAAAAQABADz&#10;AAAAdQUAAAAA&#10;">
                <v:textbox>
                  <w:txbxContent>
                    <w:p w14:paraId="2AB6EAC1" w14:textId="1028A0EF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FB468C">
                        <w:rPr>
                          <w:b/>
                          <w:bCs/>
                        </w:rPr>
                        <w:t>4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0DA4F0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4DCE51F2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1E6D8D04" w14:textId="467D3E5D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, lid 3:</w:t>
      </w:r>
    </w:p>
    <w:p w14:paraId="76FB1123" w14:textId="31FE18FD" w:rsidR="007E4301" w:rsidRDefault="00FB468C" w:rsidP="00ED1999">
      <w:pPr>
        <w:rPr>
          <w:i/>
          <w:iCs/>
        </w:rPr>
      </w:pPr>
      <w:r w:rsidRPr="00FB468C">
        <w:rPr>
          <w:i/>
          <w:iCs/>
        </w:rPr>
        <w:t>De steunintensiteit bedraagt ten hoogste 100% van de in aanmerking komende kosten.</w:t>
      </w:r>
    </w:p>
    <w:p w14:paraId="1773011B" w14:textId="77777777" w:rsidR="00FB468C" w:rsidRDefault="00FB468C" w:rsidP="00ED1999"/>
    <w:p w14:paraId="1A34D61C" w14:textId="71C39369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CA470" w14:textId="77777777" w:rsidR="00EB3089" w:rsidRDefault="00EB308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E520" w14:textId="2A9F0A16" w:rsidR="007156E4" w:rsidRDefault="007156E4" w:rsidP="007156E4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A0DE75" wp14:editId="2DC9758C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3" name="Afbeelding 3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EC6D3A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1BD40E36" w14:textId="77777777" w:rsidR="00EB3089" w:rsidRDefault="00EB308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8583" w14:textId="77777777" w:rsidR="00EB3089" w:rsidRDefault="00EB308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EC6D3A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4B4B" w14:textId="77777777" w:rsidR="00EB3089" w:rsidRDefault="00EB308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9E2F" w14:textId="77777777" w:rsidR="00EB3089" w:rsidRDefault="00EB308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4EC3" w14:textId="77777777" w:rsidR="00EB3089" w:rsidRDefault="00EB308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87628">
    <w:abstractNumId w:val="7"/>
  </w:num>
  <w:num w:numId="2" w16cid:durableId="1260142521">
    <w:abstractNumId w:val="3"/>
  </w:num>
  <w:num w:numId="3" w16cid:durableId="808782746">
    <w:abstractNumId w:val="11"/>
  </w:num>
  <w:num w:numId="4" w16cid:durableId="1812553855">
    <w:abstractNumId w:val="6"/>
  </w:num>
  <w:num w:numId="5" w16cid:durableId="1726298870">
    <w:abstractNumId w:val="0"/>
  </w:num>
  <w:num w:numId="6" w16cid:durableId="1669093862">
    <w:abstractNumId w:val="10"/>
  </w:num>
  <w:num w:numId="7" w16cid:durableId="1622301828">
    <w:abstractNumId w:val="1"/>
  </w:num>
  <w:num w:numId="8" w16cid:durableId="1631475024">
    <w:abstractNumId w:val="8"/>
  </w:num>
  <w:num w:numId="9" w16cid:durableId="565531353">
    <w:abstractNumId w:val="5"/>
  </w:num>
  <w:num w:numId="10" w16cid:durableId="158539742">
    <w:abstractNumId w:val="6"/>
  </w:num>
  <w:num w:numId="11" w16cid:durableId="1026952059">
    <w:abstractNumId w:val="6"/>
  </w:num>
  <w:num w:numId="12" w16cid:durableId="2055617663">
    <w:abstractNumId w:val="2"/>
  </w:num>
  <w:num w:numId="13" w16cid:durableId="1543665433">
    <w:abstractNumId w:val="4"/>
  </w:num>
  <w:num w:numId="14" w16cid:durableId="764399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75778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373D9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23155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42A0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57C5B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156E4"/>
    <w:rsid w:val="0075030E"/>
    <w:rsid w:val="007840F7"/>
    <w:rsid w:val="007C4344"/>
    <w:rsid w:val="007E4301"/>
    <w:rsid w:val="007F3ECE"/>
    <w:rsid w:val="007F5D2B"/>
    <w:rsid w:val="00815614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1495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32AA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563F"/>
    <w:rsid w:val="00E817DA"/>
    <w:rsid w:val="00EB3089"/>
    <w:rsid w:val="00EC003B"/>
    <w:rsid w:val="00EC2A89"/>
    <w:rsid w:val="00EC6D3A"/>
    <w:rsid w:val="00ED1999"/>
    <w:rsid w:val="00ED1D74"/>
    <w:rsid w:val="00EE515E"/>
    <w:rsid w:val="00EF4900"/>
    <w:rsid w:val="00F0657F"/>
    <w:rsid w:val="00F13C3C"/>
    <w:rsid w:val="00F23A27"/>
    <w:rsid w:val="00F26463"/>
    <w:rsid w:val="00F37531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B468C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EB308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3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B3CF58-00FC-4312-9649-9EA85FC7FE92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customXml/itemProps2.xml><?xml version="1.0" encoding="utf-8"?>
<ds:datastoreItem xmlns:ds="http://schemas.openxmlformats.org/officeDocument/2006/customXml" ds:itemID="{32CB8DF4-E91E-4747-8AB9-5EF4C2D80E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A7B7D3-674D-49DF-B516-FA5839A46C24}"/>
</file>

<file path=customXml/itemProps4.xml><?xml version="1.0" encoding="utf-8"?>
<ds:datastoreItem xmlns:ds="http://schemas.openxmlformats.org/officeDocument/2006/customXml" ds:itemID="{C0ED2F24-C45E-499A-8209-6086B532B8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2023-10-03T10:47:00Z</dcterms:created>
  <dcterms:modified xsi:type="dcterms:W3CDTF">2023-10-18T07:37:00Z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