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D90EB2" w14:textId="1793A02E" w:rsidR="00102CAF" w:rsidRPr="00326FA1" w:rsidRDefault="00C76D71" w:rsidP="00833751">
      <w:pPr>
        <w:spacing w:before="240"/>
        <w:rPr>
          <w:b/>
          <w:bCs/>
          <w:sz w:val="24"/>
          <w:szCs w:val="24"/>
        </w:rPr>
      </w:pPr>
      <w:bookmarkStart w:id="0" w:name="_Hlk87387065"/>
      <w:r w:rsidRPr="00C76D71">
        <w:rPr>
          <w:rStyle w:val="Kop1Char"/>
          <w:b/>
          <w:bCs/>
          <w:sz w:val="28"/>
          <w:szCs w:val="28"/>
        </w:rPr>
        <w:t>Formulier s</w:t>
      </w:r>
      <w:r w:rsidR="00102CAF" w:rsidRPr="00C76D71">
        <w:rPr>
          <w:rStyle w:val="Kop1Char"/>
          <w:b/>
          <w:bCs/>
          <w:sz w:val="28"/>
          <w:szCs w:val="28"/>
        </w:rPr>
        <w:t>taatssteun</w:t>
      </w:r>
      <w:r w:rsidRPr="00C76D71">
        <w:rPr>
          <w:rStyle w:val="Kop1Char"/>
          <w:b/>
          <w:bCs/>
          <w:sz w:val="28"/>
          <w:szCs w:val="28"/>
        </w:rPr>
        <w:t>analyse</w:t>
      </w:r>
      <w:bookmarkEnd w:id="0"/>
      <w:r>
        <w:rPr>
          <w:b/>
          <w:bCs/>
          <w:sz w:val="24"/>
          <w:szCs w:val="24"/>
        </w:rPr>
        <w:br/>
      </w:r>
      <w:r>
        <w:rPr>
          <w:b/>
          <w:bCs/>
          <w:sz w:val="24"/>
          <w:szCs w:val="24"/>
        </w:rPr>
        <w:br/>
      </w:r>
      <w:r w:rsidR="00102CAF" w:rsidRPr="00326FA1">
        <w:rPr>
          <w:b/>
          <w:bCs/>
          <w:sz w:val="24"/>
          <w:szCs w:val="24"/>
        </w:rPr>
        <w:t xml:space="preserve">artikel </w:t>
      </w:r>
      <w:r w:rsidR="00E51BDE" w:rsidRPr="00326FA1">
        <w:rPr>
          <w:b/>
          <w:bCs/>
          <w:sz w:val="24"/>
          <w:szCs w:val="24"/>
        </w:rPr>
        <w:t>25</w:t>
      </w:r>
      <w:r w:rsidR="00326FA1">
        <w:rPr>
          <w:b/>
          <w:bCs/>
          <w:sz w:val="24"/>
          <w:szCs w:val="24"/>
        </w:rPr>
        <w:t>:</w:t>
      </w:r>
      <w:r>
        <w:rPr>
          <w:b/>
          <w:bCs/>
          <w:sz w:val="24"/>
          <w:szCs w:val="24"/>
        </w:rPr>
        <w:t xml:space="preserve"> </w:t>
      </w:r>
      <w:r w:rsidR="00E51BDE" w:rsidRPr="00326FA1">
        <w:rPr>
          <w:b/>
          <w:bCs/>
          <w:sz w:val="24"/>
          <w:szCs w:val="24"/>
        </w:rPr>
        <w:t>steun</w:t>
      </w:r>
      <w:r w:rsidR="00102CAF" w:rsidRPr="00326FA1">
        <w:rPr>
          <w:b/>
          <w:bCs/>
          <w:sz w:val="24"/>
          <w:szCs w:val="24"/>
        </w:rPr>
        <w:t xml:space="preserve"> </w:t>
      </w:r>
      <w:r w:rsidR="00E51BDE" w:rsidRPr="00326FA1">
        <w:rPr>
          <w:b/>
          <w:bCs/>
          <w:sz w:val="24"/>
          <w:szCs w:val="24"/>
        </w:rPr>
        <w:t>voor onderzoeks- en ontwikkelingsprojecten</w:t>
      </w:r>
    </w:p>
    <w:p w14:paraId="3FF7DFCC" w14:textId="58F9BA3F" w:rsidR="00102CAF" w:rsidRDefault="00102CAF" w:rsidP="00102CAF"/>
    <w:p w14:paraId="0B4B2FA9" w14:textId="12DA64EC" w:rsidR="00615E39" w:rsidRPr="00615E39" w:rsidRDefault="00615E39" w:rsidP="00102CAF">
      <w:pPr>
        <w:rPr>
          <w:b/>
          <w:bCs/>
          <w:u w:val="single"/>
        </w:rPr>
      </w:pPr>
      <w:r>
        <w:rPr>
          <w:b/>
          <w:bCs/>
          <w:u w:val="single"/>
        </w:rPr>
        <w:br/>
      </w:r>
      <w:bookmarkStart w:id="1" w:name="_Hlk87386336"/>
      <w:r w:rsidRPr="00615E39">
        <w:rPr>
          <w:b/>
          <w:bCs/>
          <w:u w:val="single"/>
        </w:rPr>
        <w:t>Inleiding</w:t>
      </w:r>
    </w:p>
    <w:p w14:paraId="49CC8A10" w14:textId="426141A0" w:rsidR="00C47F95" w:rsidRPr="00495FA1" w:rsidRDefault="00ED1D74" w:rsidP="00177B46">
      <w:pPr>
        <w:jc w:val="both"/>
      </w:pPr>
      <w:r w:rsidRPr="00495FA1">
        <w:t xml:space="preserve">Om subsidie te mogen toekennen aan een project, moeten de activiteiten </w:t>
      </w:r>
      <w:r w:rsidR="00C47F95" w:rsidRPr="00495FA1">
        <w:t>‘</w:t>
      </w:r>
      <w:proofErr w:type="spellStart"/>
      <w:r w:rsidR="00C47F95" w:rsidRPr="00495FA1">
        <w:t>staatssteunproof</w:t>
      </w:r>
      <w:proofErr w:type="spellEnd"/>
      <w:r w:rsidR="00C47F95" w:rsidRPr="00495FA1">
        <w:t xml:space="preserve">’ zijn. De Europese Commissie noemt de nodige voorwaarden op basis waarvan staatssteun mag worden verleend. Deze voorwaarden worden toegelicht in de artikelen van de zogenaamde </w:t>
      </w:r>
      <w:hyperlink r:id="rId11" w:history="1">
        <w:r w:rsidR="00C47F95" w:rsidRPr="00495FA1">
          <w:rPr>
            <w:rStyle w:val="Hyperlink"/>
            <w:color w:val="auto"/>
          </w:rPr>
          <w:t>Algemene Groepsvrijstellingsverordening </w:t>
        </w:r>
      </w:hyperlink>
      <w:r w:rsidR="00C47F95" w:rsidRPr="00495FA1">
        <w:t>(AGVV).</w:t>
      </w:r>
    </w:p>
    <w:p w14:paraId="1D364D53" w14:textId="20441066" w:rsidR="00C47F95" w:rsidRPr="00495FA1" w:rsidRDefault="00C47F95" w:rsidP="00177B46">
      <w:pPr>
        <w:jc w:val="both"/>
      </w:pPr>
    </w:p>
    <w:p w14:paraId="47B58FAF" w14:textId="50408B29" w:rsidR="00177B46" w:rsidRDefault="00622124" w:rsidP="00177B46">
      <w:pPr>
        <w:jc w:val="both"/>
      </w:pPr>
      <w:r w:rsidRPr="00495FA1">
        <w:t>Eén van de artikelen die gebruikt k</w:t>
      </w:r>
      <w:r w:rsidR="00495FA1">
        <w:t>an</w:t>
      </w:r>
      <w:r w:rsidRPr="00495FA1">
        <w:t xml:space="preserve"> worden is artikel 25. Dit artikel gaat over steun voor onderzoek, ontwikkeling en innovatie</w:t>
      </w:r>
      <w:r w:rsidR="00177B46">
        <w:t>.</w:t>
      </w:r>
    </w:p>
    <w:p w14:paraId="6D35C4F9" w14:textId="1B5613C1" w:rsidR="00495FA1" w:rsidRDefault="00622124" w:rsidP="00177B46">
      <w:pPr>
        <w:jc w:val="both"/>
      </w:pPr>
      <w:r w:rsidRPr="00495FA1">
        <w:br/>
        <w:t>In d</w:t>
      </w:r>
      <w:r w:rsidR="00C76D71">
        <w:t xml:space="preserve">it </w:t>
      </w:r>
      <w:bookmarkStart w:id="2" w:name="_Hlk87387108"/>
      <w:r w:rsidR="00C76D71">
        <w:t xml:space="preserve">formulier </w:t>
      </w:r>
      <w:r w:rsidRPr="00495FA1">
        <w:t>staatssteun</w:t>
      </w:r>
      <w:r w:rsidR="00C76D71">
        <w:t>analyse</w:t>
      </w:r>
      <w:r w:rsidRPr="00495FA1">
        <w:t xml:space="preserve"> </w:t>
      </w:r>
      <w:bookmarkEnd w:id="2"/>
      <w:r w:rsidRPr="00495FA1">
        <w:t>is het aan de aanvrager om</w:t>
      </w:r>
      <w:r w:rsidR="00F82C28" w:rsidRPr="00495FA1">
        <w:t xml:space="preserve"> in de tekstvakken,</w:t>
      </w:r>
      <w:r w:rsidRPr="00495FA1">
        <w:t xml:space="preserve"> per lid van artikel 25</w:t>
      </w:r>
      <w:r w:rsidR="00F82C28" w:rsidRPr="00495FA1">
        <w:t>,</w:t>
      </w:r>
      <w:r w:rsidRPr="00495FA1">
        <w:t xml:space="preserve"> aan te geven waarom het project voldoet aan de gestelde voorwaarden. </w:t>
      </w:r>
      <w:r>
        <w:br/>
      </w:r>
    </w:p>
    <w:p w14:paraId="6E35E2C8" w14:textId="03E17FA8" w:rsidR="00622124" w:rsidRDefault="00495FA1" w:rsidP="00177B46">
      <w:pPr>
        <w:jc w:val="both"/>
      </w:pPr>
      <w:r>
        <w:t xml:space="preserve">Let op: u geeft een toelichting in de tekstblokken. </w:t>
      </w:r>
      <w:r w:rsidR="00622124">
        <w:t xml:space="preserve"> </w:t>
      </w:r>
    </w:p>
    <w:bookmarkEnd w:id="1"/>
    <w:p w14:paraId="071FD143" w14:textId="77777777" w:rsidR="00495FA1" w:rsidRDefault="00495FA1" w:rsidP="00177B46">
      <w:pPr>
        <w:jc w:val="both"/>
      </w:pPr>
    </w:p>
    <w:p w14:paraId="6DD0FC3E" w14:textId="77777777" w:rsidR="00495FA1" w:rsidRDefault="00495FA1" w:rsidP="00177B46">
      <w:pPr>
        <w:jc w:val="both"/>
        <w:rPr>
          <w:b/>
          <w:bCs/>
          <w:i/>
          <w:iCs/>
        </w:rPr>
      </w:pPr>
    </w:p>
    <w:p w14:paraId="187535AB" w14:textId="77777777" w:rsidR="00177B46" w:rsidRDefault="00F82C28" w:rsidP="00177B46">
      <w:pPr>
        <w:jc w:val="both"/>
        <w:rPr>
          <w:b/>
          <w:bCs/>
          <w:i/>
          <w:iCs/>
          <w:u w:val="single"/>
        </w:rPr>
      </w:pPr>
      <w:bookmarkStart w:id="3" w:name="_Hlk87387140"/>
      <w:r w:rsidRPr="00326FA1">
        <w:rPr>
          <w:b/>
          <w:bCs/>
          <w:i/>
          <w:iCs/>
          <w:u w:val="single"/>
        </w:rPr>
        <w:t>Art 25, lid 1:</w:t>
      </w:r>
      <w:bookmarkEnd w:id="3"/>
    </w:p>
    <w:p w14:paraId="2BC05103" w14:textId="6398938C" w:rsidR="00ED1D74" w:rsidRPr="00F82C28" w:rsidRDefault="00F82C28" w:rsidP="00177B46">
      <w:pPr>
        <w:jc w:val="both"/>
        <w:rPr>
          <w:i/>
          <w:iCs/>
        </w:rPr>
      </w:pPr>
      <w:r w:rsidRPr="00F82C28">
        <w:rPr>
          <w:i/>
          <w:iCs/>
        </w:rPr>
        <w:t>Steun voor onderzoeks- en ontwikkelingsprojecten is verenigbaar met de interne markt in de zin van artikel 107, lid 3, van het Verdrag en is van de aanmeldingsverplichting van artikel 108, lid 3, van het Verdrag vrijgesteld, mits de in dit artikel en in hoofdstuk I vastgestelde voorwaarden zijn vervuld.</w:t>
      </w:r>
    </w:p>
    <w:p w14:paraId="6D8A49D4" w14:textId="6DAAA31E" w:rsidR="00F82C28" w:rsidRDefault="00F82C28" w:rsidP="00177B46">
      <w:pPr>
        <w:jc w:val="both"/>
      </w:pPr>
    </w:p>
    <w:p w14:paraId="350E1B6C" w14:textId="0CAC3A7C" w:rsidR="00F635D2" w:rsidRDefault="00F635D2" w:rsidP="00177B46">
      <w:pPr>
        <w:jc w:val="both"/>
      </w:pPr>
      <w:bookmarkStart w:id="4" w:name="_Hlk87387169"/>
      <w:r>
        <w:t>Inleidend lid, geen toelichting nodig</w:t>
      </w:r>
      <w:r w:rsidR="00D80F92">
        <w:t>.</w:t>
      </w:r>
    </w:p>
    <w:bookmarkEnd w:id="4"/>
    <w:p w14:paraId="464098F4" w14:textId="793EBFDE" w:rsidR="00F635D2" w:rsidRDefault="00F635D2" w:rsidP="00177B46">
      <w:pPr>
        <w:jc w:val="both"/>
      </w:pPr>
    </w:p>
    <w:p w14:paraId="36336037" w14:textId="77777777" w:rsidR="00F82C28" w:rsidRDefault="00F82C28" w:rsidP="00177B46">
      <w:pPr>
        <w:jc w:val="both"/>
        <w:rPr>
          <w:i/>
          <w:iCs/>
        </w:rPr>
      </w:pPr>
    </w:p>
    <w:p w14:paraId="01A3638A" w14:textId="77777777" w:rsidR="00177B46" w:rsidRDefault="00F82C28" w:rsidP="00177B46">
      <w:pPr>
        <w:jc w:val="both"/>
        <w:rPr>
          <w:b/>
          <w:bCs/>
          <w:i/>
          <w:iCs/>
          <w:u w:val="single"/>
        </w:rPr>
      </w:pPr>
      <w:r w:rsidRPr="00326FA1">
        <w:rPr>
          <w:b/>
          <w:bCs/>
          <w:i/>
          <w:iCs/>
          <w:u w:val="single"/>
        </w:rPr>
        <w:t xml:space="preserve">Art. 25, lid </w:t>
      </w:r>
      <w:r w:rsidR="00102CAF" w:rsidRPr="00326FA1">
        <w:rPr>
          <w:b/>
          <w:bCs/>
          <w:i/>
          <w:iCs/>
          <w:u w:val="single"/>
        </w:rPr>
        <w:t>2</w:t>
      </w:r>
      <w:r w:rsidRPr="00326FA1">
        <w:rPr>
          <w:b/>
          <w:bCs/>
          <w:i/>
          <w:iCs/>
          <w:u w:val="single"/>
        </w:rPr>
        <w:t>:</w:t>
      </w:r>
    </w:p>
    <w:p w14:paraId="6290E4B4" w14:textId="742E47D2" w:rsidR="00EC003B" w:rsidRDefault="00EC003B" w:rsidP="00177B46">
      <w:pPr>
        <w:jc w:val="both"/>
        <w:rPr>
          <w:i/>
          <w:iCs/>
        </w:rPr>
      </w:pPr>
      <w:r w:rsidRPr="00EC003B">
        <w:rPr>
          <w:i/>
          <w:iCs/>
        </w:rPr>
        <w:t xml:space="preserve">Het gesteunde deel van het onderzoeks- en ontwikkelingsproject valt volledig binnen </w:t>
      </w:r>
      <w:r w:rsidR="00157BCE">
        <w:rPr>
          <w:i/>
          <w:iCs/>
        </w:rPr>
        <w:t xml:space="preserve">[ ….] </w:t>
      </w:r>
      <w:r w:rsidRPr="00EC003B">
        <w:rPr>
          <w:i/>
          <w:iCs/>
        </w:rPr>
        <w:t xml:space="preserve"> de volgende categorie:</w:t>
      </w:r>
    </w:p>
    <w:p w14:paraId="09B44C5D" w14:textId="77777777" w:rsidR="00590D96" w:rsidRDefault="00590D96" w:rsidP="00177B46">
      <w:pPr>
        <w:jc w:val="both"/>
        <w:rPr>
          <w:i/>
          <w:iCs/>
        </w:rPr>
      </w:pPr>
    </w:p>
    <w:p w14:paraId="59C3BAEE" w14:textId="0A01FF13" w:rsidR="00590D96" w:rsidRDefault="00590D96" w:rsidP="00177B46">
      <w:pPr>
        <w:jc w:val="both"/>
        <w:rPr>
          <w:i/>
          <w:iCs/>
        </w:rPr>
      </w:pPr>
      <w:r>
        <w:rPr>
          <w:i/>
          <w:iCs/>
        </w:rPr>
        <w:t>b) industrieel onderzoek</w:t>
      </w:r>
    </w:p>
    <w:p w14:paraId="23F9EA57" w14:textId="631D1C90" w:rsidR="00177B46" w:rsidRDefault="00177B46" w:rsidP="00177B46">
      <w:pPr>
        <w:jc w:val="both"/>
        <w:rPr>
          <w:i/>
          <w:iCs/>
        </w:rPr>
      </w:pPr>
    </w:p>
    <w:p w14:paraId="706AAF63" w14:textId="6BEF3C13" w:rsidR="00177B46" w:rsidRDefault="00EC003B" w:rsidP="00177B46">
      <w:pPr>
        <w:jc w:val="both"/>
        <w:rPr>
          <w:i/>
          <w:iCs/>
        </w:rPr>
      </w:pPr>
      <w:r w:rsidRPr="00EC003B">
        <w:rPr>
          <w:i/>
          <w:iCs/>
        </w:rPr>
        <w:t>c) experimentele ontwikkeling</w:t>
      </w:r>
      <w:r w:rsidR="00177B46">
        <w:rPr>
          <w:i/>
          <w:iCs/>
        </w:rPr>
        <w:t>;</w:t>
      </w:r>
    </w:p>
    <w:p w14:paraId="49DCDE4B" w14:textId="3948AC9A" w:rsidR="00177B46" w:rsidRDefault="00177B46" w:rsidP="00177B46">
      <w:pPr>
        <w:jc w:val="both"/>
        <w:rPr>
          <w:i/>
          <w:iCs/>
        </w:rPr>
      </w:pPr>
    </w:p>
    <w:p w14:paraId="3412631E" w14:textId="53E08C14" w:rsidR="00177B46" w:rsidRDefault="00177B46" w:rsidP="00177B46">
      <w:pPr>
        <w:jc w:val="both"/>
        <w:rPr>
          <w:i/>
          <w:iCs/>
        </w:rPr>
      </w:pPr>
      <w:r>
        <w:rPr>
          <w:i/>
          <w:iCs/>
        </w:rPr>
        <w:t>d) haalbaarheidsstudies.</w:t>
      </w:r>
    </w:p>
    <w:p w14:paraId="7DE04756" w14:textId="77777777" w:rsidR="00495FA1" w:rsidRDefault="00495FA1" w:rsidP="00177B46">
      <w:pPr>
        <w:jc w:val="both"/>
        <w:rPr>
          <w:b/>
          <w:bCs/>
        </w:rPr>
      </w:pPr>
    </w:p>
    <w:p w14:paraId="35C5DF2C" w14:textId="77777777" w:rsidR="00975430" w:rsidRDefault="00975430" w:rsidP="00177B46">
      <w:pPr>
        <w:jc w:val="both"/>
        <w:rPr>
          <w:b/>
          <w:bCs/>
        </w:rPr>
      </w:pPr>
    </w:p>
    <w:p w14:paraId="7690A5AD" w14:textId="77777777" w:rsidR="00B67A15" w:rsidRDefault="00102CAF" w:rsidP="00177B46">
      <w:pPr>
        <w:jc w:val="both"/>
      </w:pPr>
      <w:r w:rsidRPr="00BB0726">
        <w:rPr>
          <w:b/>
          <w:bCs/>
        </w:rPr>
        <w:t>Toelichting</w:t>
      </w:r>
      <w:r>
        <w:t xml:space="preserve">: </w:t>
      </w:r>
      <w:r w:rsidR="00BE1B48">
        <w:br/>
      </w:r>
      <w:r w:rsidR="00177B46" w:rsidRPr="00177B46">
        <w:rPr>
          <w:i/>
          <w:iCs/>
        </w:rPr>
        <w:t>Experimentele ontwikkeling</w:t>
      </w:r>
      <w:r w:rsidR="00304109">
        <w:t>:</w:t>
      </w:r>
      <w:r w:rsidR="00495FA1">
        <w:t xml:space="preserve"> </w:t>
      </w:r>
      <w:r w:rsidR="00B67A15" w:rsidRPr="00B67A15">
        <w:t xml:space="preserve">het verwerven, combineren, vormgeven en gebruiken van bestaande wetenschappelijke, technologische, zakelijke en andere relevante kennis en vaardigheden, gericht op het ontwikkelen van nieuwe of verbeterde producten, procedés of diensten, daaronder begrepen digitale producten, processen of diensten, ongeacht domein, technologie, bedrijfstak of sector (met inbegrip van, doch niet beperkt tot digitale bedrijfstakken en technologieën, zoals supercomputers, kwantumtechnologie, blockchaintechnologie, artificiële intelligentie, cyberbeveiliging, big data en </w:t>
      </w:r>
      <w:proofErr w:type="spellStart"/>
      <w:r w:rsidR="00B67A15" w:rsidRPr="00B67A15">
        <w:t>cloudtechnologie</w:t>
      </w:r>
      <w:proofErr w:type="spellEnd"/>
      <w:r w:rsidR="00B67A15" w:rsidRPr="00B67A15">
        <w:t xml:space="preserve">). Dit kan bijvoorbeeld </w:t>
      </w:r>
      <w:r w:rsidR="00B67A15" w:rsidRPr="00B67A15">
        <w:lastRenderedPageBreak/>
        <w:t xml:space="preserve">ook activiteiten omvatten die gericht zijn op de conceptuele formulering, planning en </w:t>
      </w:r>
      <w:proofErr w:type="spellStart"/>
      <w:r w:rsidR="00B67A15" w:rsidRPr="00B67A15">
        <w:t>documentering</w:t>
      </w:r>
      <w:proofErr w:type="spellEnd"/>
      <w:r w:rsidR="00B67A15" w:rsidRPr="00B67A15">
        <w:t xml:space="preserve"> van nieuwe producten, procedés of diensten</w:t>
      </w:r>
      <w:r w:rsidR="00B67A15">
        <w:t>.</w:t>
      </w:r>
    </w:p>
    <w:p w14:paraId="3C07CAF0" w14:textId="602D4B7B" w:rsidR="00304109" w:rsidRDefault="00304109" w:rsidP="00177B46">
      <w:pPr>
        <w:jc w:val="both"/>
      </w:pPr>
    </w:p>
    <w:p w14:paraId="12012A6A" w14:textId="77777777" w:rsidR="00304109" w:rsidRDefault="00304109" w:rsidP="00304109"/>
    <w:p w14:paraId="51C4D416" w14:textId="77777777" w:rsidR="00304109" w:rsidRDefault="00304109" w:rsidP="00177B46">
      <w:pPr>
        <w:jc w:val="both"/>
      </w:pPr>
      <w:r>
        <w:t>Experimentele ontwikkeling kan prototyping, demonstraties, pilotontwikkeling, testen en validatie omvatten van nieuwe of verbeterde producten, procedés of diensten in omgevingen die representatief zijn voor het functioneren onder reële omstandigheden, met als hoofddoel verdere technische verbeteringen aan te brengen aan producten, procedés of diensten die niet grotendeels vast staan. Dit kan de ontwikkeling omvatten van een commercieel bruikbaar prototype of pilot die noodzakelijkerwijs het commerciële eindproduct is en die te duur is om te produceren alleen met het oog op het gebruik voor demonstratie- en validatiedoeleinden.</w:t>
      </w:r>
    </w:p>
    <w:p w14:paraId="070936F3" w14:textId="77777777" w:rsidR="00304109" w:rsidRDefault="00304109" w:rsidP="00177B46">
      <w:pPr>
        <w:jc w:val="both"/>
      </w:pPr>
    </w:p>
    <w:p w14:paraId="6148AC53" w14:textId="7588A627" w:rsidR="00304109" w:rsidRDefault="00304109" w:rsidP="00177B46">
      <w:pPr>
        <w:jc w:val="both"/>
      </w:pPr>
      <w:r>
        <w:t>Onder experimentele ontwikkeling wordt niet verstaan routinematige of periodieke wijziging van bestaande producten, productielijnen, fabricageprocessen, diensten en andere courante activiteiten, zelfs indien die wijzigingen verbeteringen kunnen inhouden;</w:t>
      </w:r>
    </w:p>
    <w:p w14:paraId="40D49A33" w14:textId="77777777" w:rsidR="00814158" w:rsidRDefault="00814158" w:rsidP="00177B46">
      <w:pPr>
        <w:jc w:val="both"/>
      </w:pPr>
    </w:p>
    <w:p w14:paraId="3C83F2FB" w14:textId="110D567F" w:rsidR="00814158" w:rsidRPr="00814158" w:rsidRDefault="00814158" w:rsidP="00177B46">
      <w:pPr>
        <w:jc w:val="both"/>
      </w:pPr>
      <w:r>
        <w:rPr>
          <w:i/>
          <w:iCs/>
        </w:rPr>
        <w:t xml:space="preserve">Industrieel onderzoek: </w:t>
      </w:r>
      <w:r>
        <w:t>planmatig of kritisch onderzoek dat is gericht op het opdoen van nieuwe kennis en vaardigheden met het oog op de ontwikkeling van nieuwe producten, procedés of diensten, of om bestaande producten, procedés of diensten aanmerkelijk te verbeteren. Het omvat de creatie van onderdelen voor complexe systemen en kan ook de bouw omvatten van prototypes in een laboratoriumomgeving en/of in een omgeving met gesimuleerde interfaces voor bestaande systemen, alsmede pilotlijnen, wanneer dat nodig is voor het industriële onderzoek en met name voor de validering van generieke technologie;</w:t>
      </w:r>
    </w:p>
    <w:p w14:paraId="5CC18CF2" w14:textId="0848FA0E" w:rsidR="00177B46" w:rsidRDefault="00177B46" w:rsidP="00177B46">
      <w:pPr>
        <w:jc w:val="both"/>
      </w:pPr>
    </w:p>
    <w:p w14:paraId="72ADB244" w14:textId="4EF33E5B" w:rsidR="00177B46" w:rsidRPr="00B36B9C" w:rsidRDefault="00177B46" w:rsidP="00B36B9C">
      <w:pPr>
        <w:jc w:val="both"/>
      </w:pPr>
      <w:r>
        <w:rPr>
          <w:i/>
          <w:iCs/>
        </w:rPr>
        <w:t xml:space="preserve">Haalbaarheidsstudie: </w:t>
      </w:r>
      <w:r w:rsidR="00B36B9C" w:rsidRPr="00B36B9C">
        <w:t>het onderzoek en de analyse van het</w:t>
      </w:r>
      <w:r w:rsidR="00B36B9C">
        <w:t xml:space="preserve"> </w:t>
      </w:r>
      <w:r w:rsidR="00B36B9C" w:rsidRPr="00B36B9C">
        <w:t>potentieel van een project, met als doel de besluitvorming</w:t>
      </w:r>
      <w:r w:rsidR="00B36B9C">
        <w:t xml:space="preserve"> </w:t>
      </w:r>
      <w:r w:rsidR="00B36B9C" w:rsidRPr="00B36B9C">
        <w:t>te ondersteunen door objectief en rationeel de sterke en de</w:t>
      </w:r>
      <w:r w:rsidR="00B36B9C">
        <w:t xml:space="preserve"> </w:t>
      </w:r>
      <w:r w:rsidR="00B36B9C" w:rsidRPr="00B36B9C">
        <w:t>zwakke punten van een project, de kansen en risico</w:t>
      </w:r>
      <w:r w:rsidR="00B36B9C">
        <w:t>’</w:t>
      </w:r>
      <w:r w:rsidR="00B36B9C" w:rsidRPr="00B36B9C">
        <w:t>s in</w:t>
      </w:r>
      <w:r w:rsidR="00B36B9C">
        <w:t xml:space="preserve"> </w:t>
      </w:r>
      <w:r w:rsidR="00B36B9C" w:rsidRPr="00B36B9C">
        <w:t>kaart te brengen, waarbij ook wordt aangegeven welke middelen nodig zijn om het project te kunnen doorvoeren en</w:t>
      </w:r>
      <w:r w:rsidR="00B36B9C">
        <w:t xml:space="preserve"> </w:t>
      </w:r>
      <w:r w:rsidR="00B36B9C" w:rsidRPr="00B36B9C">
        <w:t>wat uiteindelijk de slaagkansen zijn</w:t>
      </w:r>
      <w:r w:rsidR="00B36B9C">
        <w:t>.</w:t>
      </w:r>
    </w:p>
    <w:p w14:paraId="569872B3" w14:textId="316225FF" w:rsidR="00BE1B48" w:rsidRDefault="00BE1B48" w:rsidP="00102CAF">
      <w:r>
        <w:rPr>
          <w:noProof/>
          <w:lang w:eastAsia="nl-NL"/>
        </w:rPr>
        <mc:AlternateContent>
          <mc:Choice Requires="wps">
            <w:drawing>
              <wp:anchor distT="45720" distB="45720" distL="114300" distR="114300" simplePos="0" relativeHeight="251661312" behindDoc="0" locked="0" layoutInCell="1" allowOverlap="1" wp14:anchorId="1D586F0C" wp14:editId="64A8D6CE">
                <wp:simplePos x="0" y="0"/>
                <wp:positionH relativeFrom="margin">
                  <wp:posOffset>0</wp:posOffset>
                </wp:positionH>
                <wp:positionV relativeFrom="paragraph">
                  <wp:posOffset>227965</wp:posOffset>
                </wp:positionV>
                <wp:extent cx="5405119" cy="634364"/>
                <wp:effectExtent l="0" t="0" r="24765" b="13970"/>
                <wp:wrapTopAndBottom/>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51DC7906" w14:textId="00DAD170" w:rsidR="00BE1B48" w:rsidRPr="002A62AB" w:rsidRDefault="00BE1B48" w:rsidP="00BE1B48">
                            <w:pPr>
                              <w:rPr>
                                <w:b/>
                                <w:bCs/>
                              </w:rPr>
                            </w:pPr>
                            <w:r w:rsidRPr="002A62AB">
                              <w:rPr>
                                <w:b/>
                                <w:bCs/>
                              </w:rPr>
                              <w:t xml:space="preserve">Geef hier aan waarom de activiteiten in uw projectplan </w:t>
                            </w:r>
                            <w:r w:rsidR="00157BCE">
                              <w:rPr>
                                <w:b/>
                                <w:bCs/>
                              </w:rPr>
                              <w:t xml:space="preserve">voldoen </w:t>
                            </w:r>
                            <w:r w:rsidRPr="002A62AB">
                              <w:rPr>
                                <w:b/>
                                <w:bCs/>
                              </w:rPr>
                              <w:t>aan artikel 25, lid 2:</w:t>
                            </w:r>
                          </w:p>
                          <w:p w14:paraId="4A9DA244" w14:textId="77777777" w:rsidR="00BE1B48" w:rsidRDefault="00BE1B48" w:rsidP="00BE1B48"/>
                          <w:p w14:paraId="1C1113BA" w14:textId="1C66E824" w:rsidR="00BE1B48" w:rsidRDefault="00BE1B48" w:rsidP="00BE1B48"/>
                          <w:p w14:paraId="51F879EA" w14:textId="77777777" w:rsidR="00BE1B48" w:rsidRDefault="00BE1B48" w:rsidP="00BE1B48"/>
                          <w:p w14:paraId="304C9082" w14:textId="77777777" w:rsidR="00BE1B48" w:rsidRDefault="00BE1B48" w:rsidP="00BE1B48"/>
                          <w:p w14:paraId="247A731E" w14:textId="77777777" w:rsidR="00BE1B48" w:rsidRDefault="00BE1B48" w:rsidP="00BE1B48"/>
                          <w:p w14:paraId="58E2663D" w14:textId="77777777" w:rsidR="00BE1B48" w:rsidRDefault="00BE1B48" w:rsidP="00BE1B48"/>
                          <w:p w14:paraId="429CA1D5" w14:textId="77777777" w:rsidR="00BE1B48" w:rsidRDefault="00BE1B48" w:rsidP="00BE1B48"/>
                          <w:p w14:paraId="2BF8B7CE" w14:textId="77777777" w:rsidR="00BE1B48" w:rsidRDefault="00BE1B48" w:rsidP="00BE1B48"/>
                          <w:p w14:paraId="31751D29" w14:textId="0DF931D0" w:rsidR="00BE1B48" w:rsidRDefault="00BE1B48" w:rsidP="00BE1B48">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D586F0C" id="_x0000_t202" coordsize="21600,21600" o:spt="202" path="m,l,21600r21600,l21600,xe">
                <v:stroke joinstyle="miter"/>
                <v:path gradientshapeok="t" o:connecttype="rect"/>
              </v:shapetype>
              <v:shape id="Tekstvak 2" o:spid="_x0000_s1026" type="#_x0000_t202" style="position:absolute;margin-left:0;margin-top:17.95pt;width:425.6pt;height:49.95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">
                <v:textbox style="mso-fit-shape-to-text:t">
                  <w:txbxContent>
                    <w:p w14:paraId="51DC7906" w14:textId="00DAD170" w:rsidR="00BE1B48" w:rsidRPr="002A62AB" w:rsidRDefault="00BE1B48" w:rsidP="00BE1B48">
                      <w:pPr>
                        <w:rPr>
                          <w:b/>
                          <w:bCs/>
                        </w:rPr>
                      </w:pPr>
                      <w:r w:rsidRPr="002A62AB">
                        <w:rPr>
                          <w:b/>
                          <w:bCs/>
                        </w:rPr>
                        <w:t xml:space="preserve">Geef hier aan waarom de activiteiten in uw projectplan </w:t>
                      </w:r>
                      <w:r w:rsidR="00157BCE">
                        <w:rPr>
                          <w:b/>
                          <w:bCs/>
                        </w:rPr>
                        <w:t xml:space="preserve">voldoen </w:t>
                      </w:r>
                      <w:r w:rsidRPr="002A62AB">
                        <w:rPr>
                          <w:b/>
                          <w:bCs/>
                        </w:rPr>
                        <w:t>aan artikel 25, lid 2:</w:t>
                      </w:r>
                    </w:p>
                    <w:p w14:paraId="4A9DA244" w14:textId="77777777" w:rsidR="00BE1B48" w:rsidRDefault="00BE1B48" w:rsidP="00BE1B48"/>
                    <w:p w14:paraId="1C1113BA" w14:textId="1C66E824" w:rsidR="00BE1B48" w:rsidRDefault="00BE1B48" w:rsidP="00BE1B48"/>
                    <w:p w14:paraId="51F879EA" w14:textId="77777777" w:rsidR="00BE1B48" w:rsidRDefault="00BE1B48" w:rsidP="00BE1B48"/>
                    <w:p w14:paraId="304C9082" w14:textId="77777777" w:rsidR="00BE1B48" w:rsidRDefault="00BE1B48" w:rsidP="00BE1B48"/>
                    <w:p w14:paraId="247A731E" w14:textId="77777777" w:rsidR="00BE1B48" w:rsidRDefault="00BE1B48" w:rsidP="00BE1B48"/>
                    <w:p w14:paraId="58E2663D" w14:textId="77777777" w:rsidR="00BE1B48" w:rsidRDefault="00BE1B48" w:rsidP="00BE1B48"/>
                    <w:p w14:paraId="429CA1D5" w14:textId="77777777" w:rsidR="00BE1B48" w:rsidRDefault="00BE1B48" w:rsidP="00BE1B48"/>
                    <w:p w14:paraId="2BF8B7CE" w14:textId="77777777" w:rsidR="00BE1B48" w:rsidRDefault="00BE1B48" w:rsidP="00BE1B48"/>
                    <w:p w14:paraId="31751D29" w14:textId="0DF931D0" w:rsidR="00BE1B48" w:rsidRDefault="00BE1B48" w:rsidP="00BE1B48">
                      <w:r>
                        <w:t xml:space="preserve">  </w:t>
                      </w:r>
                    </w:p>
                  </w:txbxContent>
                </v:textbox>
                <w10:wrap type="topAndBottom" anchorx="margin"/>
              </v:shape>
            </w:pict>
          </mc:Fallback>
        </mc:AlternateContent>
      </w:r>
    </w:p>
    <w:p w14:paraId="5D22A869" w14:textId="6C12B700" w:rsidR="00C62B9B" w:rsidRDefault="00C62B9B" w:rsidP="00C62B9B"/>
    <w:p w14:paraId="0E197716" w14:textId="77777777" w:rsidR="00102CAF" w:rsidRDefault="00102CAF" w:rsidP="00102CAF"/>
    <w:p w14:paraId="364B5F7A" w14:textId="77777777" w:rsidR="00B36B9C" w:rsidRDefault="002A62AB" w:rsidP="00B36B9C">
      <w:pPr>
        <w:jc w:val="both"/>
        <w:rPr>
          <w:b/>
          <w:bCs/>
          <w:i/>
          <w:iCs/>
          <w:u w:val="single"/>
        </w:rPr>
      </w:pPr>
      <w:r w:rsidRPr="00326FA1">
        <w:rPr>
          <w:b/>
          <w:bCs/>
          <w:i/>
          <w:iCs/>
          <w:u w:val="single"/>
        </w:rPr>
        <w:t>Art. 25</w:t>
      </w:r>
      <w:r w:rsidR="00D1166C" w:rsidRPr="00326FA1">
        <w:rPr>
          <w:b/>
          <w:bCs/>
          <w:i/>
          <w:iCs/>
          <w:u w:val="single"/>
        </w:rPr>
        <w:t>,</w:t>
      </w:r>
      <w:r w:rsidRPr="00326FA1">
        <w:rPr>
          <w:b/>
          <w:bCs/>
          <w:i/>
          <w:iCs/>
          <w:u w:val="single"/>
        </w:rPr>
        <w:t xml:space="preserve"> lid </w:t>
      </w:r>
      <w:r w:rsidR="00102CAF" w:rsidRPr="00326FA1">
        <w:rPr>
          <w:b/>
          <w:bCs/>
          <w:i/>
          <w:iCs/>
          <w:u w:val="single"/>
        </w:rPr>
        <w:t>3</w:t>
      </w:r>
      <w:r w:rsidRPr="00326FA1">
        <w:rPr>
          <w:b/>
          <w:bCs/>
          <w:i/>
          <w:iCs/>
          <w:u w:val="single"/>
        </w:rPr>
        <w:t>:</w:t>
      </w:r>
    </w:p>
    <w:p w14:paraId="7E62B81B" w14:textId="049AA04B" w:rsidR="00102CAF" w:rsidRDefault="00EC003B" w:rsidP="00B36B9C">
      <w:pPr>
        <w:jc w:val="both"/>
        <w:rPr>
          <w:i/>
          <w:iCs/>
        </w:rPr>
      </w:pPr>
      <w:r w:rsidRPr="00EC003B">
        <w:rPr>
          <w:i/>
          <w:iCs/>
        </w:rPr>
        <w:t>De in aanmerking komende kosten van onderzoeks- en ontwikkelingsprojecten worden bij een specifieke categorie onderzoek en ontwikkeling ingedeeld en betreffen:</w:t>
      </w:r>
    </w:p>
    <w:p w14:paraId="7C59279D" w14:textId="4828ED40" w:rsidR="00EC003B" w:rsidRPr="00EC003B" w:rsidRDefault="00BF2E34" w:rsidP="00B36B9C">
      <w:pPr>
        <w:jc w:val="both"/>
        <w:rPr>
          <w:i/>
          <w:iCs/>
        </w:rPr>
      </w:pPr>
      <w:r>
        <w:rPr>
          <w:i/>
          <w:iCs/>
        </w:rPr>
        <w:br/>
      </w:r>
      <w:r w:rsidR="00EC003B" w:rsidRPr="00EC003B">
        <w:rPr>
          <w:i/>
          <w:iCs/>
        </w:rPr>
        <w:t>a) personeelskosten: onderzoekers, technici en ander ondersteunend personeel voor zover zij zich met het onderzoeksproject bezighouden;</w:t>
      </w:r>
    </w:p>
    <w:p w14:paraId="25E59C2D" w14:textId="77777777" w:rsidR="00B36B9C" w:rsidRDefault="00B36B9C" w:rsidP="00B36B9C">
      <w:pPr>
        <w:jc w:val="both"/>
        <w:rPr>
          <w:i/>
          <w:iCs/>
        </w:rPr>
      </w:pPr>
    </w:p>
    <w:p w14:paraId="03519E50" w14:textId="3B040FF9" w:rsidR="00EC003B" w:rsidRPr="00EC003B" w:rsidRDefault="00EC003B" w:rsidP="00B36B9C">
      <w:pPr>
        <w:jc w:val="both"/>
        <w:rPr>
          <w:i/>
          <w:iCs/>
        </w:rPr>
      </w:pPr>
      <w:r w:rsidRPr="00EC003B">
        <w:rPr>
          <w:i/>
          <w:iCs/>
        </w:rPr>
        <w:lastRenderedPageBreak/>
        <w:t>b) kosten van apparatuur en uitrusting voor zover en zolang zij worden gebruikt voor het project. Wanneer deze apparatuur en uitrusting niet tijdens hun volledige levensduur voor het project worden gebruikt, worden alleen de afschrijvingskosten overeenstemmend met de looptijd van het project, berekend volgens algemeen erkende boekhoudkundige beginselen, als in aanmerking komende kosten beschouwd;</w:t>
      </w:r>
    </w:p>
    <w:p w14:paraId="7DD1F52F" w14:textId="77777777" w:rsidR="00B36B9C" w:rsidRDefault="00B36B9C" w:rsidP="00B36B9C">
      <w:pPr>
        <w:jc w:val="both"/>
        <w:rPr>
          <w:i/>
          <w:iCs/>
        </w:rPr>
      </w:pPr>
    </w:p>
    <w:p w14:paraId="6D33024E" w14:textId="74A52038" w:rsidR="00EC003B" w:rsidRPr="00EC003B" w:rsidRDefault="00EC003B" w:rsidP="00B36B9C">
      <w:pPr>
        <w:jc w:val="both"/>
        <w:rPr>
          <w:i/>
          <w:iCs/>
        </w:rPr>
      </w:pPr>
      <w:r w:rsidRPr="00EC003B">
        <w:rPr>
          <w:i/>
          <w:iCs/>
        </w:rPr>
        <w:t>c) kosten van gebouwen en gronden voor zover en zolang zij worden gebruikt voor het project. Wat gebouwen betreft, worden alleen de afschrijvingskosten overeenstemmend met de looptijd van het project, berekend volgens algemeen erkende boekhoudkundige beginselen, als in aanmerking komende kosten beschouwd. Wat gronden betreft, komen de kosten voor de commerciële overdracht of de daadwerkelijk gemaakte kapitaalkosten in aanmerking;</w:t>
      </w:r>
    </w:p>
    <w:p w14:paraId="7F2C6F06" w14:textId="77777777" w:rsidR="00B36B9C" w:rsidRDefault="00B36B9C" w:rsidP="00B36B9C">
      <w:pPr>
        <w:jc w:val="both"/>
        <w:rPr>
          <w:i/>
          <w:iCs/>
        </w:rPr>
      </w:pPr>
    </w:p>
    <w:p w14:paraId="58EC60B9" w14:textId="7AB7FB31" w:rsidR="00EC003B" w:rsidRPr="00EC003B" w:rsidRDefault="00EC003B" w:rsidP="00B36B9C">
      <w:pPr>
        <w:jc w:val="both"/>
        <w:rPr>
          <w:i/>
          <w:iCs/>
        </w:rPr>
      </w:pPr>
      <w:r w:rsidRPr="00EC003B">
        <w:rPr>
          <w:i/>
          <w:iCs/>
        </w:rPr>
        <w:t xml:space="preserve">d) kosten van contractonderzoek, kennis en octrooien die op </w:t>
      </w:r>
      <w:proofErr w:type="spellStart"/>
      <w:r w:rsidRPr="00EC003B">
        <w:rPr>
          <w:i/>
          <w:iCs/>
        </w:rPr>
        <w:t>arm's</w:t>
      </w:r>
      <w:proofErr w:type="spellEnd"/>
      <w:r w:rsidRPr="00EC003B">
        <w:rPr>
          <w:i/>
          <w:iCs/>
        </w:rPr>
        <w:t xml:space="preserve"> </w:t>
      </w:r>
      <w:proofErr w:type="spellStart"/>
      <w:r w:rsidRPr="00EC003B">
        <w:rPr>
          <w:i/>
          <w:iCs/>
        </w:rPr>
        <w:t>length</w:t>
      </w:r>
      <w:proofErr w:type="spellEnd"/>
      <w:r w:rsidRPr="00EC003B">
        <w:rPr>
          <w:i/>
          <w:iCs/>
        </w:rPr>
        <w:t>-voorwaarden worden gekocht bij of waarvoor een licentie wordt verleend door externe bronnen, alsmede kosten voor consultancy en gelijkwaardige diensten die uitsluitend voor het project worden gebruikt;</w:t>
      </w:r>
    </w:p>
    <w:p w14:paraId="7633CC97" w14:textId="77777777" w:rsidR="00B36B9C" w:rsidRDefault="00B36B9C" w:rsidP="00EC003B">
      <w:pPr>
        <w:rPr>
          <w:i/>
          <w:iCs/>
        </w:rPr>
      </w:pPr>
    </w:p>
    <w:p w14:paraId="76FA024A" w14:textId="77777777" w:rsidR="005E3235" w:rsidRDefault="00EC003B" w:rsidP="00B36B9C">
      <w:pPr>
        <w:jc w:val="both"/>
        <w:rPr>
          <w:i/>
          <w:iCs/>
        </w:rPr>
      </w:pPr>
      <w:r w:rsidRPr="00EC003B">
        <w:rPr>
          <w:i/>
          <w:iCs/>
        </w:rPr>
        <w:t xml:space="preserve">e) </w:t>
      </w:r>
      <w:r w:rsidR="005E3235" w:rsidRPr="005E3235">
        <w:rPr>
          <w:i/>
          <w:iCs/>
        </w:rPr>
        <w:t>bijkomende algemene kosten en andere operationele uitgaven, waaronder die voor materiaal, leveranties en dergelijke producten, die rechtstreeks uit het project voortvloeien; onverminderd artikel 7, lid 1, derde zin, kunnen deze projectkosten voor onderzoek en ontwikkeling bij wijze van alternatief worden berekend op basis van een vereenvoudigde kostenbenadering in de vorm van een vast percentage tot 20 %, dat wordt toegepast op de totale in aanmerking komende projectkosten voor onderzoek en ontwikkeling als bedoeld in de punten a) tot en met d). In dat geval worden de voor de berekening van de indirecte kosten gebruikte projectkosten voor onderzoek en ontwikkeling vastgesteld op basis van normale boekhoudkundige praktijken en omvatten zij uitsluitend in aanmerking komende projectkosten voor onderzoek en ontwikkeling als bedoeld in de punten a) tot en met d).</w:t>
      </w:r>
    </w:p>
    <w:p w14:paraId="77057C48" w14:textId="18AD04E4" w:rsidR="00EC003B" w:rsidRPr="00EC003B" w:rsidRDefault="00EC003B" w:rsidP="00B36B9C">
      <w:pPr>
        <w:jc w:val="both"/>
        <w:rPr>
          <w:i/>
          <w:iCs/>
        </w:rPr>
      </w:pPr>
    </w:p>
    <w:p w14:paraId="0A4FC95E" w14:textId="6C7AF634" w:rsidR="008C4B99" w:rsidRDefault="008C4B99" w:rsidP="00102CAF"/>
    <w:p w14:paraId="58497301" w14:textId="45213458" w:rsidR="0047090C" w:rsidRDefault="0047090C" w:rsidP="00B36B9C">
      <w:pPr>
        <w:jc w:val="both"/>
      </w:pPr>
      <w:r w:rsidRPr="00BB0726">
        <w:rPr>
          <w:b/>
          <w:bCs/>
        </w:rPr>
        <w:t>Toelichting</w:t>
      </w:r>
      <w:r>
        <w:t xml:space="preserve">: </w:t>
      </w:r>
      <w:r w:rsidR="00495FA1">
        <w:br/>
      </w:r>
      <w:r>
        <w:t xml:space="preserve">We ontvangen graag een toelichting op de kosten </w:t>
      </w:r>
      <w:r w:rsidR="002A62AB">
        <w:t>die in het project worden opgevoerd. Met name van belang zijn de kosten voor ‘apparatuur en uitrusting’</w:t>
      </w:r>
      <w:r w:rsidR="00650DB0">
        <w:t>. A</w:t>
      </w:r>
      <w:r>
        <w:t xml:space="preserve">ls </w:t>
      </w:r>
      <w:r w:rsidR="002A62AB">
        <w:t>deze niet tijdens hun volledige levensduur voor het project worden gebruikt</w:t>
      </w:r>
      <w:r w:rsidR="00B36B9C">
        <w:t>,</w:t>
      </w:r>
      <w:r w:rsidR="002A62AB">
        <w:t xml:space="preserve"> dan worden deze kosten opgevoerd op basis van a</w:t>
      </w:r>
      <w:r>
        <w:t>fschrijvingskosten</w:t>
      </w:r>
      <w:r w:rsidR="002A62AB">
        <w:t xml:space="preserve">. Licht in dat geval </w:t>
      </w:r>
      <w:r w:rsidR="00650DB0">
        <w:t>toe hoe</w:t>
      </w:r>
      <w:r w:rsidR="00BF2E34">
        <w:t xml:space="preserve"> u </w:t>
      </w:r>
      <w:r w:rsidR="00650DB0">
        <w:t xml:space="preserve">tot de afschrijvingsduur bent gekomen. Als de investeringen volledig worden opgevoerd, maak dan aannemelijk dat de (economische) levensduur gelijk is aan de projectperiode. </w:t>
      </w:r>
      <w:r>
        <w:t xml:space="preserve"> </w:t>
      </w:r>
    </w:p>
    <w:p w14:paraId="0F5592B6" w14:textId="6DE8CBE2" w:rsidR="002A62AB" w:rsidRDefault="002A62AB" w:rsidP="00E7133A">
      <w:pPr>
        <w:rPr>
          <w:b/>
          <w:bCs/>
        </w:rPr>
      </w:pPr>
      <w:r>
        <w:rPr>
          <w:noProof/>
          <w:lang w:eastAsia="nl-NL"/>
        </w:rPr>
        <mc:AlternateContent>
          <mc:Choice Requires="wps">
            <w:drawing>
              <wp:anchor distT="45720" distB="45720" distL="114300" distR="114300" simplePos="0" relativeHeight="251663360" behindDoc="0" locked="0" layoutInCell="1" allowOverlap="1" wp14:anchorId="16E29151" wp14:editId="0CED9FC7">
                <wp:simplePos x="0" y="0"/>
                <wp:positionH relativeFrom="margin">
                  <wp:posOffset>0</wp:posOffset>
                </wp:positionH>
                <wp:positionV relativeFrom="paragraph">
                  <wp:posOffset>220345</wp:posOffset>
                </wp:positionV>
                <wp:extent cx="5405119" cy="634364"/>
                <wp:effectExtent l="0" t="0" r="24765" b="13970"/>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60EA1845" w14:textId="59460307" w:rsidR="002A62AB" w:rsidRPr="002A62AB" w:rsidRDefault="002A62AB" w:rsidP="002A62AB">
                            <w:pPr>
                              <w:rPr>
                                <w:b/>
                                <w:bCs/>
                              </w:rPr>
                            </w:pPr>
                            <w:r w:rsidRPr="002A62AB">
                              <w:rPr>
                                <w:b/>
                                <w:bCs/>
                              </w:rPr>
                              <w:t xml:space="preserve">Geef hier aan waarom de </w:t>
                            </w:r>
                            <w:r w:rsidR="00F635D2">
                              <w:rPr>
                                <w:b/>
                                <w:bCs/>
                              </w:rPr>
                              <w:t xml:space="preserve">door u opgevoerde kosten voldoen </w:t>
                            </w:r>
                            <w:r w:rsidRPr="002A62AB">
                              <w:rPr>
                                <w:b/>
                                <w:bCs/>
                              </w:rPr>
                              <w:t xml:space="preserve">aan artikel 25, lid </w:t>
                            </w:r>
                            <w:r>
                              <w:rPr>
                                <w:b/>
                                <w:bCs/>
                              </w:rPr>
                              <w:t>3</w:t>
                            </w:r>
                            <w:r w:rsidRPr="002A62AB">
                              <w:rPr>
                                <w:b/>
                                <w:bCs/>
                              </w:rPr>
                              <w:t>:</w:t>
                            </w:r>
                          </w:p>
                          <w:p w14:paraId="0FB20C33" w14:textId="77777777" w:rsidR="002A62AB" w:rsidRDefault="002A62AB" w:rsidP="002A62AB"/>
                          <w:p w14:paraId="3C8AC10B" w14:textId="77777777" w:rsidR="002A62AB" w:rsidRDefault="002A62AB" w:rsidP="002A62AB"/>
                          <w:p w14:paraId="321C8589" w14:textId="77777777" w:rsidR="002A62AB" w:rsidRDefault="002A62AB" w:rsidP="002A62AB"/>
                          <w:p w14:paraId="0B3B97A3" w14:textId="77777777" w:rsidR="002A62AB" w:rsidRDefault="002A62AB" w:rsidP="002A62AB"/>
                          <w:p w14:paraId="08350AE8" w14:textId="77777777" w:rsidR="002A62AB" w:rsidRDefault="002A62AB" w:rsidP="002A62AB"/>
                          <w:p w14:paraId="75F00CB7" w14:textId="77777777" w:rsidR="002A62AB" w:rsidRDefault="002A62AB" w:rsidP="002A62AB"/>
                          <w:p w14:paraId="1524CFA7" w14:textId="77777777" w:rsidR="002A62AB" w:rsidRDefault="002A62AB" w:rsidP="002A62AB"/>
                          <w:p w14:paraId="403F0738" w14:textId="77777777" w:rsidR="002A62AB" w:rsidRDefault="002A62AB" w:rsidP="002A62AB"/>
                          <w:p w14:paraId="4D04C91B" w14:textId="77777777" w:rsidR="002A62AB" w:rsidRDefault="002A62AB" w:rsidP="002A62AB">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6E29151" id="_x0000_s1027" type="#_x0000_t202" style="position:absolute;margin-left:0;margin-top:17.35pt;width:425.6pt;height:49.95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">
                <v:textbox style="mso-fit-shape-to-text:t">
                  <w:txbxContent>
                    <w:p w14:paraId="60EA1845" w14:textId="59460307" w:rsidR="002A62AB" w:rsidRPr="002A62AB" w:rsidRDefault="002A62AB" w:rsidP="002A62AB">
                      <w:pPr>
                        <w:rPr>
                          <w:b/>
                          <w:bCs/>
                        </w:rPr>
                      </w:pPr>
                      <w:r w:rsidRPr="002A62AB">
                        <w:rPr>
                          <w:b/>
                          <w:bCs/>
                        </w:rPr>
                        <w:t xml:space="preserve">Geef hier aan waarom de </w:t>
                      </w:r>
                      <w:r w:rsidR="00F635D2">
                        <w:rPr>
                          <w:b/>
                          <w:bCs/>
                        </w:rPr>
                        <w:t xml:space="preserve">door u opgevoerde kosten voldoen </w:t>
                      </w:r>
                      <w:r w:rsidRPr="002A62AB">
                        <w:rPr>
                          <w:b/>
                          <w:bCs/>
                        </w:rPr>
                        <w:t xml:space="preserve">aan artikel 25, lid </w:t>
                      </w:r>
                      <w:r>
                        <w:rPr>
                          <w:b/>
                          <w:bCs/>
                        </w:rPr>
                        <w:t>3</w:t>
                      </w:r>
                      <w:r w:rsidRPr="002A62AB">
                        <w:rPr>
                          <w:b/>
                          <w:bCs/>
                        </w:rPr>
                        <w:t>:</w:t>
                      </w:r>
                    </w:p>
                    <w:p w14:paraId="0FB20C33" w14:textId="77777777" w:rsidR="002A62AB" w:rsidRDefault="002A62AB" w:rsidP="002A62AB"/>
                    <w:p w14:paraId="3C8AC10B" w14:textId="77777777" w:rsidR="002A62AB" w:rsidRDefault="002A62AB" w:rsidP="002A62AB"/>
                    <w:p w14:paraId="321C8589" w14:textId="77777777" w:rsidR="002A62AB" w:rsidRDefault="002A62AB" w:rsidP="002A62AB"/>
                    <w:p w14:paraId="0B3B97A3" w14:textId="77777777" w:rsidR="002A62AB" w:rsidRDefault="002A62AB" w:rsidP="002A62AB"/>
                    <w:p w14:paraId="08350AE8" w14:textId="77777777" w:rsidR="002A62AB" w:rsidRDefault="002A62AB" w:rsidP="002A62AB"/>
                    <w:p w14:paraId="75F00CB7" w14:textId="77777777" w:rsidR="002A62AB" w:rsidRDefault="002A62AB" w:rsidP="002A62AB"/>
                    <w:p w14:paraId="1524CFA7" w14:textId="77777777" w:rsidR="002A62AB" w:rsidRDefault="002A62AB" w:rsidP="002A62AB"/>
                    <w:p w14:paraId="403F0738" w14:textId="77777777" w:rsidR="002A62AB" w:rsidRDefault="002A62AB" w:rsidP="002A62AB"/>
                    <w:p w14:paraId="4D04C91B" w14:textId="77777777" w:rsidR="002A62AB" w:rsidRDefault="002A62AB" w:rsidP="002A62AB">
                      <w:r>
                        <w:t xml:space="preserve">  </w:t>
                      </w:r>
                    </w:p>
                  </w:txbxContent>
                </v:textbox>
                <w10:wrap type="topAndBottom" anchorx="margin"/>
              </v:shape>
            </w:pict>
          </mc:Fallback>
        </mc:AlternateContent>
      </w:r>
    </w:p>
    <w:p w14:paraId="443A6E55" w14:textId="71FCD84A" w:rsidR="00C72E38" w:rsidRDefault="00C72E38" w:rsidP="00102CAF"/>
    <w:p w14:paraId="0836B91D" w14:textId="77777777" w:rsidR="00B36B9C" w:rsidRDefault="00D1166C" w:rsidP="00102CAF">
      <w:pPr>
        <w:rPr>
          <w:b/>
          <w:bCs/>
          <w:i/>
          <w:iCs/>
          <w:u w:val="single"/>
        </w:rPr>
      </w:pPr>
      <w:r w:rsidRPr="00326FA1">
        <w:rPr>
          <w:b/>
          <w:bCs/>
          <w:i/>
          <w:iCs/>
          <w:u w:val="single"/>
        </w:rPr>
        <w:lastRenderedPageBreak/>
        <w:t xml:space="preserve">Art. 25, </w:t>
      </w:r>
      <w:r w:rsidR="00EC003B" w:rsidRPr="00326FA1">
        <w:rPr>
          <w:b/>
          <w:bCs/>
          <w:i/>
          <w:iCs/>
          <w:u w:val="single"/>
        </w:rPr>
        <w:t>lid 4</w:t>
      </w:r>
      <w:r w:rsidR="00B36B9C">
        <w:rPr>
          <w:b/>
          <w:bCs/>
          <w:i/>
          <w:iCs/>
          <w:u w:val="single"/>
        </w:rPr>
        <w:t>:</w:t>
      </w:r>
    </w:p>
    <w:p w14:paraId="315B37D8" w14:textId="77777777" w:rsidR="00E03C4A" w:rsidRDefault="00B36B9C" w:rsidP="00E03C4A">
      <w:pPr>
        <w:jc w:val="both"/>
        <w:rPr>
          <w:i/>
          <w:iCs/>
        </w:rPr>
      </w:pPr>
      <w:r w:rsidRPr="00B36B9C">
        <w:rPr>
          <w:i/>
          <w:iCs/>
        </w:rPr>
        <w:t>Bij haalbaarheidsstudies zijn de in aanmerking komende kosten de kosten van de studie.</w:t>
      </w:r>
    </w:p>
    <w:p w14:paraId="467A319A" w14:textId="58A0F170" w:rsidR="00EC003B" w:rsidRPr="00E03C4A" w:rsidRDefault="00D1166C" w:rsidP="00E03C4A">
      <w:pPr>
        <w:jc w:val="both"/>
        <w:rPr>
          <w:i/>
          <w:iCs/>
        </w:rPr>
      </w:pPr>
      <w:r w:rsidRPr="00B36B9C">
        <w:rPr>
          <w:i/>
          <w:iCs/>
        </w:rPr>
        <w:br/>
      </w:r>
      <w:r w:rsidR="00E03C4A">
        <w:rPr>
          <w:noProof/>
          <w:lang w:eastAsia="nl-NL"/>
        </w:rPr>
        <mc:AlternateContent>
          <mc:Choice Requires="wps">
            <w:drawing>
              <wp:anchor distT="45720" distB="45720" distL="114300" distR="114300" simplePos="0" relativeHeight="251669504" behindDoc="0" locked="0" layoutInCell="1" allowOverlap="1" wp14:anchorId="0D88D75E" wp14:editId="55BADBDB">
                <wp:simplePos x="0" y="0"/>
                <wp:positionH relativeFrom="margin">
                  <wp:posOffset>0</wp:posOffset>
                </wp:positionH>
                <wp:positionV relativeFrom="paragraph">
                  <wp:posOffset>223520</wp:posOffset>
                </wp:positionV>
                <wp:extent cx="5405119" cy="634364"/>
                <wp:effectExtent l="0" t="0" r="24765" b="13970"/>
                <wp:wrapTopAndBottom/>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45C76781" w14:textId="3D6144EB" w:rsidR="00E03C4A" w:rsidRPr="002A62AB" w:rsidRDefault="00E03C4A" w:rsidP="00E03C4A">
                            <w:pPr>
                              <w:rPr>
                                <w:b/>
                                <w:bCs/>
                              </w:rPr>
                            </w:pPr>
                            <w:r w:rsidRPr="002A62AB">
                              <w:rPr>
                                <w:b/>
                                <w:bCs/>
                              </w:rPr>
                              <w:t xml:space="preserve">Geef hier aan waarom de </w:t>
                            </w:r>
                            <w:r>
                              <w:rPr>
                                <w:b/>
                                <w:bCs/>
                              </w:rPr>
                              <w:t xml:space="preserve">door u opgevoerde kosten voldoen </w:t>
                            </w:r>
                            <w:r w:rsidRPr="002A62AB">
                              <w:rPr>
                                <w:b/>
                                <w:bCs/>
                              </w:rPr>
                              <w:t xml:space="preserve">aan artikel 25, lid </w:t>
                            </w:r>
                            <w:r>
                              <w:rPr>
                                <w:b/>
                                <w:bCs/>
                              </w:rPr>
                              <w:t>4</w:t>
                            </w:r>
                            <w:r w:rsidRPr="002A62AB">
                              <w:rPr>
                                <w:b/>
                                <w:bCs/>
                              </w:rPr>
                              <w:t>:</w:t>
                            </w:r>
                          </w:p>
                          <w:p w14:paraId="0DDA8ED7" w14:textId="77777777" w:rsidR="00E03C4A" w:rsidRDefault="00E03C4A" w:rsidP="00E03C4A"/>
                          <w:p w14:paraId="14A692D1" w14:textId="77777777" w:rsidR="00E03C4A" w:rsidRDefault="00E03C4A" w:rsidP="00E03C4A"/>
                          <w:p w14:paraId="555B250E" w14:textId="77777777" w:rsidR="00E03C4A" w:rsidRDefault="00E03C4A" w:rsidP="00E03C4A"/>
                          <w:p w14:paraId="24A96EB7" w14:textId="77777777" w:rsidR="00E03C4A" w:rsidRDefault="00E03C4A" w:rsidP="00E03C4A"/>
                          <w:p w14:paraId="13093A26" w14:textId="77777777" w:rsidR="00E03C4A" w:rsidRDefault="00E03C4A" w:rsidP="00E03C4A"/>
                          <w:p w14:paraId="64088B36" w14:textId="77777777" w:rsidR="00E03C4A" w:rsidRDefault="00E03C4A" w:rsidP="00E03C4A"/>
                          <w:p w14:paraId="36D1746E" w14:textId="77777777" w:rsidR="00E03C4A" w:rsidRDefault="00E03C4A" w:rsidP="00E03C4A"/>
                          <w:p w14:paraId="1C6C6353" w14:textId="77777777" w:rsidR="00E03C4A" w:rsidRDefault="00E03C4A" w:rsidP="00E03C4A"/>
                          <w:p w14:paraId="052B25F2" w14:textId="77777777" w:rsidR="00E03C4A" w:rsidRDefault="00E03C4A" w:rsidP="00E03C4A">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D88D75E" id="Tekstvak 3" o:spid="_x0000_s1028" type="#_x0000_t202" style="position:absolute;left:0;text-align:left;margin-left:0;margin-top:17.6pt;width:425.6pt;height:49.95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ciFQ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">
                <v:textbox style="mso-fit-shape-to-text:t">
                  <w:txbxContent>
                    <w:p w14:paraId="45C76781" w14:textId="3D6144EB" w:rsidR="00E03C4A" w:rsidRPr="002A62AB" w:rsidRDefault="00E03C4A" w:rsidP="00E03C4A">
                      <w:pPr>
                        <w:rPr>
                          <w:b/>
                          <w:bCs/>
                        </w:rPr>
                      </w:pPr>
                      <w:r w:rsidRPr="002A62AB">
                        <w:rPr>
                          <w:b/>
                          <w:bCs/>
                        </w:rPr>
                        <w:t xml:space="preserve">Geef hier aan waarom de </w:t>
                      </w:r>
                      <w:r>
                        <w:rPr>
                          <w:b/>
                          <w:bCs/>
                        </w:rPr>
                        <w:t xml:space="preserve">door u opgevoerde kosten voldoen </w:t>
                      </w:r>
                      <w:r w:rsidRPr="002A62AB">
                        <w:rPr>
                          <w:b/>
                          <w:bCs/>
                        </w:rPr>
                        <w:t xml:space="preserve">aan artikel 25, lid </w:t>
                      </w:r>
                      <w:r>
                        <w:rPr>
                          <w:b/>
                          <w:bCs/>
                        </w:rPr>
                        <w:t>4</w:t>
                      </w:r>
                      <w:r w:rsidRPr="002A62AB">
                        <w:rPr>
                          <w:b/>
                          <w:bCs/>
                        </w:rPr>
                        <w:t>:</w:t>
                      </w:r>
                    </w:p>
                    <w:p w14:paraId="0DDA8ED7" w14:textId="77777777" w:rsidR="00E03C4A" w:rsidRDefault="00E03C4A" w:rsidP="00E03C4A"/>
                    <w:p w14:paraId="14A692D1" w14:textId="77777777" w:rsidR="00E03C4A" w:rsidRDefault="00E03C4A" w:rsidP="00E03C4A"/>
                    <w:p w14:paraId="555B250E" w14:textId="77777777" w:rsidR="00E03C4A" w:rsidRDefault="00E03C4A" w:rsidP="00E03C4A"/>
                    <w:p w14:paraId="24A96EB7" w14:textId="77777777" w:rsidR="00E03C4A" w:rsidRDefault="00E03C4A" w:rsidP="00E03C4A"/>
                    <w:p w14:paraId="13093A26" w14:textId="77777777" w:rsidR="00E03C4A" w:rsidRDefault="00E03C4A" w:rsidP="00E03C4A"/>
                    <w:p w14:paraId="64088B36" w14:textId="77777777" w:rsidR="00E03C4A" w:rsidRDefault="00E03C4A" w:rsidP="00E03C4A"/>
                    <w:p w14:paraId="36D1746E" w14:textId="77777777" w:rsidR="00E03C4A" w:rsidRDefault="00E03C4A" w:rsidP="00E03C4A"/>
                    <w:p w14:paraId="1C6C6353" w14:textId="77777777" w:rsidR="00E03C4A" w:rsidRDefault="00E03C4A" w:rsidP="00E03C4A"/>
                    <w:p w14:paraId="052B25F2" w14:textId="77777777" w:rsidR="00E03C4A" w:rsidRDefault="00E03C4A" w:rsidP="00E03C4A">
                      <w:r>
                        <w:t xml:space="preserve">  </w:t>
                      </w:r>
                    </w:p>
                  </w:txbxContent>
                </v:textbox>
                <w10:wrap type="topAndBottom" anchorx="margin"/>
              </v:shape>
            </w:pict>
          </mc:Fallback>
        </mc:AlternateContent>
      </w:r>
    </w:p>
    <w:p w14:paraId="1F597417" w14:textId="77777777" w:rsidR="00E03C4A" w:rsidRDefault="00E03C4A" w:rsidP="00102CAF"/>
    <w:p w14:paraId="4E11D501" w14:textId="77777777" w:rsidR="00B36B9C" w:rsidRDefault="00F635D2" w:rsidP="00556EF5">
      <w:pPr>
        <w:rPr>
          <w:b/>
          <w:bCs/>
          <w:i/>
          <w:iCs/>
          <w:u w:val="single"/>
        </w:rPr>
      </w:pPr>
      <w:r>
        <w:rPr>
          <w:b/>
          <w:bCs/>
          <w:i/>
          <w:iCs/>
        </w:rPr>
        <w:br/>
      </w:r>
      <w:r w:rsidR="00D1166C" w:rsidRPr="00326FA1">
        <w:rPr>
          <w:b/>
          <w:bCs/>
          <w:i/>
          <w:iCs/>
          <w:u w:val="single"/>
        </w:rPr>
        <w:t xml:space="preserve">Art. 25, lid </w:t>
      </w:r>
      <w:r w:rsidR="00EC003B" w:rsidRPr="00326FA1">
        <w:rPr>
          <w:b/>
          <w:bCs/>
          <w:i/>
          <w:iCs/>
          <w:u w:val="single"/>
        </w:rPr>
        <w:t>5</w:t>
      </w:r>
      <w:r w:rsidR="00B36B9C">
        <w:rPr>
          <w:b/>
          <w:bCs/>
          <w:i/>
          <w:iCs/>
          <w:u w:val="single"/>
        </w:rPr>
        <w:t>:</w:t>
      </w:r>
    </w:p>
    <w:p w14:paraId="6ED5ED79" w14:textId="77777777" w:rsidR="00EB782E" w:rsidRDefault="00556EF5" w:rsidP="00B36B9C">
      <w:pPr>
        <w:rPr>
          <w:i/>
          <w:iCs/>
        </w:rPr>
      </w:pPr>
      <w:r w:rsidRPr="00556EF5">
        <w:rPr>
          <w:i/>
          <w:iCs/>
        </w:rPr>
        <w:t>De steunintensiteit bedraagt voor elke begunstigde ten hoogste</w:t>
      </w:r>
      <w:r w:rsidR="00BF2E34">
        <w:rPr>
          <w:i/>
          <w:iCs/>
        </w:rPr>
        <w:t>:</w:t>
      </w:r>
    </w:p>
    <w:p w14:paraId="5A36AA0E" w14:textId="77777777" w:rsidR="00EB782E" w:rsidRDefault="00EB782E" w:rsidP="00B36B9C">
      <w:pPr>
        <w:rPr>
          <w:i/>
          <w:iCs/>
        </w:rPr>
      </w:pPr>
    </w:p>
    <w:p w14:paraId="417019FA" w14:textId="56B05C8D" w:rsidR="00B36B9C" w:rsidRDefault="00EB782E" w:rsidP="00B36B9C">
      <w:pPr>
        <w:rPr>
          <w:i/>
          <w:iCs/>
        </w:rPr>
      </w:pPr>
      <w:r>
        <w:rPr>
          <w:i/>
          <w:iCs/>
        </w:rPr>
        <w:t>b</w:t>
      </w:r>
      <w:r w:rsidR="00395465">
        <w:rPr>
          <w:i/>
          <w:iCs/>
        </w:rPr>
        <w:t>) 50% van de in aanmerking komende kosten voor industrieel onderzoek;</w:t>
      </w:r>
      <w:r w:rsidR="00BF2E34">
        <w:rPr>
          <w:i/>
          <w:iCs/>
        </w:rPr>
        <w:br/>
      </w:r>
      <w:r w:rsidR="00D1166C">
        <w:rPr>
          <w:i/>
          <w:iCs/>
        </w:rPr>
        <w:t xml:space="preserve"> </w:t>
      </w:r>
    </w:p>
    <w:p w14:paraId="0D9B4426" w14:textId="7C877F71" w:rsidR="00B36B9C" w:rsidRPr="00B36B9C" w:rsidRDefault="00B36B9C" w:rsidP="00B36B9C">
      <w:pPr>
        <w:rPr>
          <w:i/>
          <w:iCs/>
        </w:rPr>
      </w:pPr>
      <w:r w:rsidRPr="00B36B9C">
        <w:rPr>
          <w:i/>
          <w:iCs/>
        </w:rPr>
        <w:t>c) 25% van de in aanmerking komende kosten voor experimentele</w:t>
      </w:r>
      <w:r>
        <w:rPr>
          <w:i/>
          <w:iCs/>
        </w:rPr>
        <w:t xml:space="preserve"> </w:t>
      </w:r>
      <w:r w:rsidRPr="00B36B9C">
        <w:rPr>
          <w:i/>
          <w:iCs/>
        </w:rPr>
        <w:t>ontwikkeling;</w:t>
      </w:r>
    </w:p>
    <w:p w14:paraId="4021A66B" w14:textId="77777777" w:rsidR="00B36B9C" w:rsidRDefault="00B36B9C" w:rsidP="00B36B9C">
      <w:pPr>
        <w:rPr>
          <w:i/>
          <w:iCs/>
        </w:rPr>
      </w:pPr>
    </w:p>
    <w:p w14:paraId="77C0C4B3" w14:textId="0F8DC932" w:rsidR="00556EF5" w:rsidRPr="00556EF5" w:rsidRDefault="00B36B9C" w:rsidP="00B36B9C">
      <w:pPr>
        <w:rPr>
          <w:i/>
          <w:iCs/>
        </w:rPr>
      </w:pPr>
      <w:r w:rsidRPr="00B36B9C">
        <w:rPr>
          <w:i/>
          <w:iCs/>
        </w:rPr>
        <w:t xml:space="preserve">d) 50% van </w:t>
      </w:r>
      <w:r w:rsidR="00556EF5" w:rsidRPr="00556EF5">
        <w:rPr>
          <w:i/>
          <w:iCs/>
        </w:rPr>
        <w:t xml:space="preserve">de in aanmerking komende kosten voor </w:t>
      </w:r>
      <w:r>
        <w:rPr>
          <w:i/>
          <w:iCs/>
        </w:rPr>
        <w:t>haalbaarheidsstudies.</w:t>
      </w:r>
      <w:r w:rsidR="00D1166C">
        <w:rPr>
          <w:i/>
          <w:iCs/>
        </w:rPr>
        <w:t xml:space="preserve"> </w:t>
      </w:r>
      <w:r w:rsidR="00D1166C">
        <w:rPr>
          <w:i/>
          <w:iCs/>
        </w:rPr>
        <w:br/>
      </w:r>
    </w:p>
    <w:p w14:paraId="2C3DE955" w14:textId="7BBEF0AA" w:rsidR="00102CAF" w:rsidRDefault="00102CAF" w:rsidP="00556EF5">
      <w:pPr>
        <w:rPr>
          <w:i/>
          <w:iCs/>
        </w:rPr>
      </w:pPr>
    </w:p>
    <w:p w14:paraId="67239B92" w14:textId="77777777" w:rsidR="00BF2E34" w:rsidRDefault="00BF2E34" w:rsidP="00556EF5">
      <w:pPr>
        <w:rPr>
          <w:i/>
          <w:iCs/>
        </w:rPr>
      </w:pPr>
    </w:p>
    <w:p w14:paraId="3688F433" w14:textId="77777777" w:rsidR="00CB22B8" w:rsidRDefault="00D1166C" w:rsidP="00CB22B8">
      <w:pPr>
        <w:jc w:val="both"/>
        <w:rPr>
          <w:b/>
          <w:bCs/>
          <w:i/>
          <w:iCs/>
          <w:u w:val="single"/>
        </w:rPr>
      </w:pPr>
      <w:r w:rsidRPr="00326FA1">
        <w:rPr>
          <w:b/>
          <w:bCs/>
          <w:i/>
          <w:iCs/>
          <w:u w:val="single"/>
        </w:rPr>
        <w:t xml:space="preserve">Art 25, lid </w:t>
      </w:r>
      <w:r w:rsidR="00556EF5" w:rsidRPr="00326FA1">
        <w:rPr>
          <w:b/>
          <w:bCs/>
          <w:i/>
          <w:iCs/>
          <w:u w:val="single"/>
        </w:rPr>
        <w:t>6</w:t>
      </w:r>
      <w:r w:rsidR="00CB22B8">
        <w:rPr>
          <w:b/>
          <w:bCs/>
          <w:i/>
          <w:iCs/>
          <w:u w:val="single"/>
        </w:rPr>
        <w:t>:</w:t>
      </w:r>
    </w:p>
    <w:p w14:paraId="41B6BA74" w14:textId="77777777" w:rsidR="00111A8F" w:rsidRDefault="00111A8F" w:rsidP="00CB22B8">
      <w:pPr>
        <w:jc w:val="both"/>
        <w:rPr>
          <w:i/>
          <w:iCs/>
        </w:rPr>
      </w:pPr>
      <w:r w:rsidRPr="00111A8F">
        <w:rPr>
          <w:i/>
          <w:iCs/>
        </w:rPr>
        <w:t>De steunintensiteiten voor industrieel onderzoek en experimentele ontwikkeling kunnen worden verhoogd tot een maximale steunintensiteit van 80 % van de in aanmerking komende kosten overeenkomstig de volgende punten a) tot en met d), waarbij de punten b), c) en d) onderling niet mogen worden gecombineerd:</w:t>
      </w:r>
    </w:p>
    <w:p w14:paraId="4B8D2258" w14:textId="77777777" w:rsidR="00B36B9C" w:rsidRDefault="00B36B9C" w:rsidP="00CB22B8">
      <w:pPr>
        <w:jc w:val="both"/>
        <w:rPr>
          <w:i/>
          <w:iCs/>
        </w:rPr>
      </w:pPr>
    </w:p>
    <w:p w14:paraId="4A2A705F" w14:textId="4D6C372A" w:rsidR="00C376F7" w:rsidRPr="00C376F7" w:rsidRDefault="00C376F7" w:rsidP="00CB22B8">
      <w:pPr>
        <w:jc w:val="both"/>
        <w:rPr>
          <w:i/>
          <w:iCs/>
        </w:rPr>
      </w:pPr>
      <w:r w:rsidRPr="00C376F7">
        <w:rPr>
          <w:i/>
          <w:iCs/>
        </w:rPr>
        <w:t>a) met 10 procentpunten voor middelgrote ondernemingen en met 20 procentpunten voor kleine ondernemingen;</w:t>
      </w:r>
    </w:p>
    <w:p w14:paraId="343C9E39" w14:textId="77777777" w:rsidR="00B36B9C" w:rsidRDefault="00B36B9C" w:rsidP="00CB22B8">
      <w:pPr>
        <w:jc w:val="both"/>
        <w:rPr>
          <w:i/>
          <w:iCs/>
        </w:rPr>
      </w:pPr>
    </w:p>
    <w:p w14:paraId="5925C96C" w14:textId="006B6CE1" w:rsidR="00C376F7" w:rsidRPr="00C376F7" w:rsidRDefault="00C376F7" w:rsidP="00CB22B8">
      <w:pPr>
        <w:jc w:val="both"/>
        <w:rPr>
          <w:i/>
          <w:iCs/>
        </w:rPr>
      </w:pPr>
      <w:r w:rsidRPr="00C376F7">
        <w:rPr>
          <w:i/>
          <w:iCs/>
        </w:rPr>
        <w:t>b) met 15 procentpunten indien één van de volgende voorwaarden is vervuld:</w:t>
      </w:r>
    </w:p>
    <w:p w14:paraId="19AD1711" w14:textId="0DB5E488" w:rsidR="00C376F7" w:rsidRPr="00C376F7" w:rsidRDefault="00F635D2" w:rsidP="00CB22B8">
      <w:pPr>
        <w:jc w:val="both"/>
        <w:rPr>
          <w:i/>
          <w:iCs/>
        </w:rPr>
      </w:pPr>
      <w:r>
        <w:rPr>
          <w:i/>
          <w:iCs/>
        </w:rPr>
        <w:br/>
      </w:r>
      <w:r w:rsidR="00C376F7" w:rsidRPr="00C376F7">
        <w:rPr>
          <w:i/>
          <w:iCs/>
        </w:rPr>
        <w:t>i) het project behelst daadwerkelijke samenwerking:</w:t>
      </w:r>
    </w:p>
    <w:p w14:paraId="205AB10F" w14:textId="77777777" w:rsidR="00C376F7" w:rsidRPr="00C376F7" w:rsidRDefault="00C376F7" w:rsidP="00CB22B8">
      <w:pPr>
        <w:jc w:val="both"/>
        <w:rPr>
          <w:i/>
          <w:iCs/>
        </w:rPr>
      </w:pPr>
      <w:r w:rsidRPr="00C376F7">
        <w:rPr>
          <w:i/>
          <w:iCs/>
        </w:rPr>
        <w:t xml:space="preserve">— tussen ondernemingen waarvan er ten minste één een kmo is, of wordt uitgevoerd in ten minste twee lidstaten of in een lidstaat en in een </w:t>
      </w:r>
      <w:proofErr w:type="spellStart"/>
      <w:r w:rsidRPr="00C376F7">
        <w:rPr>
          <w:i/>
          <w:iCs/>
        </w:rPr>
        <w:t>overeenkomstsluitende</w:t>
      </w:r>
      <w:proofErr w:type="spellEnd"/>
      <w:r w:rsidRPr="00C376F7">
        <w:rPr>
          <w:i/>
          <w:iCs/>
        </w:rPr>
        <w:t xml:space="preserve"> partij bij de EER- overeenkomst, en geen van de ondernemingen neemt meer dan 70 % van de in aanmerking komende kosten voor haar rekening, of</w:t>
      </w:r>
    </w:p>
    <w:p w14:paraId="524743AC" w14:textId="77777777" w:rsidR="00C376F7" w:rsidRPr="00C376F7" w:rsidRDefault="00C376F7" w:rsidP="00CB22B8">
      <w:pPr>
        <w:jc w:val="both"/>
        <w:rPr>
          <w:i/>
          <w:iCs/>
        </w:rPr>
      </w:pPr>
      <w:r w:rsidRPr="00C376F7">
        <w:rPr>
          <w:i/>
          <w:iCs/>
        </w:rPr>
        <w:t>— tussen een onderneming en één of meer organisaties voor onderzoek en kennisverspreiding, waarbij deze organisaties ten minste 10 % van de in aanmerking komende kosten dragen en het recht hebben hun eigen onderzoeksresultaten te publiceren;</w:t>
      </w:r>
    </w:p>
    <w:p w14:paraId="28EC7776" w14:textId="065F3661" w:rsidR="00C376F7" w:rsidRDefault="00F635D2" w:rsidP="00CB22B8">
      <w:pPr>
        <w:jc w:val="both"/>
        <w:rPr>
          <w:i/>
          <w:iCs/>
        </w:rPr>
      </w:pPr>
      <w:r>
        <w:rPr>
          <w:i/>
          <w:iCs/>
        </w:rPr>
        <w:br/>
      </w:r>
      <w:r w:rsidR="00C376F7" w:rsidRPr="00C376F7">
        <w:rPr>
          <w:i/>
          <w:iCs/>
        </w:rPr>
        <w:t>ii) de projectresultaten ruim worden verspreid via conferenties, publicaties, open access-</w:t>
      </w:r>
      <w:proofErr w:type="spellStart"/>
      <w:r w:rsidR="00C376F7" w:rsidRPr="00C376F7">
        <w:rPr>
          <w:i/>
          <w:iCs/>
        </w:rPr>
        <w:t>repositories</w:t>
      </w:r>
      <w:proofErr w:type="spellEnd"/>
      <w:r w:rsidR="00C376F7" w:rsidRPr="00C376F7">
        <w:rPr>
          <w:i/>
          <w:iCs/>
        </w:rPr>
        <w:t>, of gratis of opensource-software.</w:t>
      </w:r>
    </w:p>
    <w:p w14:paraId="6E1690ED" w14:textId="3BDD99BC" w:rsidR="008C4B99" w:rsidRDefault="008C4B99" w:rsidP="00CB22B8">
      <w:pPr>
        <w:jc w:val="both"/>
      </w:pPr>
    </w:p>
    <w:p w14:paraId="28E07F45" w14:textId="499C42B2" w:rsidR="00111A8F" w:rsidRPr="00975430" w:rsidRDefault="00111A8F" w:rsidP="00111A8F">
      <w:pPr>
        <w:jc w:val="both"/>
        <w:rPr>
          <w:i/>
          <w:iCs/>
        </w:rPr>
      </w:pPr>
      <w:r w:rsidRPr="00975430">
        <w:rPr>
          <w:i/>
          <w:iCs/>
        </w:rPr>
        <w:t>iii) de begunstigde verbindt zich ertoe licenties voor onderzoeksresultaten van gesteunde projecten inzake onderzoek en ontwikkeling die door intellectuele-eigendomsrechten worden beschermd, tijdig tegen marktprijs en op niet-exclusieve en niet-discriminerende basis beschikbaar te stellen voor gebruik door geïnteresseerde partijen in de EER;</w:t>
      </w:r>
    </w:p>
    <w:p w14:paraId="1D07E442" w14:textId="77777777" w:rsidR="00111A8F" w:rsidRPr="00975430" w:rsidRDefault="00111A8F" w:rsidP="00111A8F">
      <w:pPr>
        <w:jc w:val="both"/>
        <w:rPr>
          <w:i/>
          <w:iCs/>
        </w:rPr>
      </w:pPr>
    </w:p>
    <w:p w14:paraId="77CEBEF6" w14:textId="12DC0065" w:rsidR="00111A8F" w:rsidRPr="00975430" w:rsidRDefault="00111A8F" w:rsidP="00111A8F">
      <w:pPr>
        <w:jc w:val="both"/>
        <w:rPr>
          <w:i/>
          <w:iCs/>
        </w:rPr>
      </w:pPr>
      <w:r w:rsidRPr="00975430">
        <w:rPr>
          <w:i/>
          <w:iCs/>
        </w:rPr>
        <w:t>iv) het project inzake onderzoek en ontwikkeling wordt uitgevoerd in een steungebied dat aan de voorwaarden van artikel 107, lid 3, punt a), van het Verdrag voldoet; of</w:t>
      </w:r>
    </w:p>
    <w:p w14:paraId="05FFBB64" w14:textId="77777777" w:rsidR="00111A8F" w:rsidRPr="00975430" w:rsidRDefault="00111A8F" w:rsidP="00111A8F">
      <w:pPr>
        <w:jc w:val="both"/>
        <w:rPr>
          <w:i/>
          <w:iCs/>
        </w:rPr>
      </w:pPr>
    </w:p>
    <w:p w14:paraId="232A844F" w14:textId="52B79F51" w:rsidR="00111A8F" w:rsidRPr="00975430" w:rsidRDefault="00111A8F" w:rsidP="00111A8F">
      <w:pPr>
        <w:jc w:val="both"/>
        <w:rPr>
          <w:i/>
          <w:iCs/>
        </w:rPr>
      </w:pPr>
      <w:r w:rsidRPr="00975430">
        <w:rPr>
          <w:i/>
          <w:iCs/>
        </w:rPr>
        <w:t>c) met 5 procentpunten indien het project inzake onderzoek en ontwikkeling wordt uitgevoerd in een steungebied dat aan de voorwaarden van artikel 107, lid 3, punt c), van het Verdrag voldoet;</w:t>
      </w:r>
    </w:p>
    <w:p w14:paraId="3F5F8A5A" w14:textId="0C233EBD" w:rsidR="00CB22B8" w:rsidRDefault="00CB22B8" w:rsidP="00CB22B8">
      <w:pPr>
        <w:jc w:val="both"/>
      </w:pPr>
    </w:p>
    <w:p w14:paraId="72BF3582" w14:textId="77777777" w:rsidR="00111A8F" w:rsidRDefault="00111A8F" w:rsidP="00CB22B8">
      <w:pPr>
        <w:jc w:val="both"/>
      </w:pPr>
    </w:p>
    <w:p w14:paraId="3F2A8445" w14:textId="765A7686" w:rsidR="00CB22B8" w:rsidRPr="00CB22B8" w:rsidRDefault="00CB22B8" w:rsidP="00CB22B8">
      <w:pPr>
        <w:jc w:val="both"/>
        <w:rPr>
          <w:b/>
          <w:bCs/>
          <w:i/>
          <w:iCs/>
          <w:u w:val="single"/>
        </w:rPr>
      </w:pPr>
      <w:r w:rsidRPr="00326FA1">
        <w:rPr>
          <w:b/>
          <w:bCs/>
          <w:i/>
          <w:iCs/>
          <w:u w:val="single"/>
        </w:rPr>
        <w:t xml:space="preserve">Art 25, lid </w:t>
      </w:r>
      <w:r>
        <w:rPr>
          <w:b/>
          <w:bCs/>
          <w:i/>
          <w:iCs/>
          <w:u w:val="single"/>
        </w:rPr>
        <w:t>7:</w:t>
      </w:r>
    </w:p>
    <w:p w14:paraId="4EF2CAB9" w14:textId="54755411" w:rsidR="00CB22B8" w:rsidRPr="00CB22B8" w:rsidRDefault="00CB22B8" w:rsidP="00CB22B8">
      <w:pPr>
        <w:jc w:val="both"/>
        <w:rPr>
          <w:i/>
          <w:iCs/>
        </w:rPr>
      </w:pPr>
      <w:r w:rsidRPr="00CB22B8">
        <w:rPr>
          <w:i/>
          <w:iCs/>
        </w:rPr>
        <w:t>De steunintensiteit voor haalbaarheidsstudies kan worden verhoogd met 10 procentpunten voor middelgrote ondernemingen en met 20 procentpunten voor kleine ondernemingen.</w:t>
      </w:r>
      <w:r w:rsidRPr="00CB22B8">
        <w:rPr>
          <w:i/>
          <w:iCs/>
        </w:rPr>
        <w:cr/>
      </w:r>
    </w:p>
    <w:p w14:paraId="60FC10D7" w14:textId="77777777" w:rsidR="00CB22B8" w:rsidRDefault="00CB22B8" w:rsidP="00CB22B8">
      <w:pPr>
        <w:jc w:val="both"/>
      </w:pPr>
    </w:p>
    <w:p w14:paraId="548D49A5" w14:textId="0A56342C" w:rsidR="0047090C" w:rsidRDefault="0047090C" w:rsidP="00CB22B8">
      <w:pPr>
        <w:jc w:val="both"/>
      </w:pPr>
      <w:bookmarkStart w:id="5" w:name="_Hlk87387883"/>
      <w:r w:rsidRPr="00BB0726">
        <w:rPr>
          <w:b/>
          <w:bCs/>
        </w:rPr>
        <w:t>Toelichting</w:t>
      </w:r>
      <w:r>
        <w:t xml:space="preserve">: </w:t>
      </w:r>
      <w:r w:rsidR="00414E29">
        <w:br/>
        <w:t>Aan de hand van lid 5 en 6 wordt het subsidiepercentage per deelnemende partij bepaald.</w:t>
      </w:r>
      <w:r w:rsidR="001D1C80">
        <w:t xml:space="preserve"> </w:t>
      </w:r>
      <w:r>
        <w:t xml:space="preserve">Geef aan welk steunpercentage voor </w:t>
      </w:r>
      <w:r w:rsidR="00414E29">
        <w:t xml:space="preserve">de verschillende projectpartners </w:t>
      </w:r>
      <w:r>
        <w:t xml:space="preserve">van toepassing is en waarom. </w:t>
      </w:r>
    </w:p>
    <w:bookmarkEnd w:id="5"/>
    <w:p w14:paraId="447B96F7" w14:textId="674FD7DA" w:rsidR="00D1166C" w:rsidRDefault="00975430" w:rsidP="00E7133A">
      <w:pPr>
        <w:rPr>
          <w:b/>
          <w:bCs/>
        </w:rPr>
      </w:pPr>
      <w:r>
        <w:rPr>
          <w:noProof/>
          <w:lang w:eastAsia="nl-NL"/>
        </w:rPr>
        <mc:AlternateContent>
          <mc:Choice Requires="wps">
            <w:drawing>
              <wp:anchor distT="45720" distB="45720" distL="114300" distR="114300" simplePos="0" relativeHeight="251667456" behindDoc="0" locked="0" layoutInCell="1" allowOverlap="1" wp14:anchorId="76C3558E" wp14:editId="2C649A96">
                <wp:simplePos x="0" y="0"/>
                <wp:positionH relativeFrom="margin">
                  <wp:posOffset>-7951</wp:posOffset>
                </wp:positionH>
                <wp:positionV relativeFrom="paragraph">
                  <wp:posOffset>318963</wp:posOffset>
                </wp:positionV>
                <wp:extent cx="5405119" cy="634364"/>
                <wp:effectExtent l="0" t="0" r="24765" b="20320"/>
                <wp:wrapTopAndBottom/>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B6D9AE8" w14:textId="38DE1BCF" w:rsidR="00414E29" w:rsidRPr="002A62AB" w:rsidRDefault="00414E29" w:rsidP="00CB22B8">
                            <w:pPr>
                              <w:jc w:val="both"/>
                              <w:rPr>
                                <w:b/>
                                <w:bCs/>
                              </w:rPr>
                            </w:pPr>
                            <w:r w:rsidRPr="002A62AB">
                              <w:rPr>
                                <w:b/>
                                <w:bCs/>
                              </w:rPr>
                              <w:t xml:space="preserve">Geef hier aan </w:t>
                            </w:r>
                            <w:r>
                              <w:rPr>
                                <w:b/>
                                <w:bCs/>
                              </w:rPr>
                              <w:t>de hand van artikel 25</w:t>
                            </w:r>
                            <w:r w:rsidR="00F635D2">
                              <w:rPr>
                                <w:b/>
                                <w:bCs/>
                              </w:rPr>
                              <w:t>,</w:t>
                            </w:r>
                            <w:r>
                              <w:rPr>
                                <w:b/>
                                <w:bCs/>
                              </w:rPr>
                              <w:t xml:space="preserve"> lid 5</w:t>
                            </w:r>
                            <w:r w:rsidR="00CB22B8">
                              <w:rPr>
                                <w:b/>
                                <w:bCs/>
                              </w:rPr>
                              <w:t xml:space="preserve">, </w:t>
                            </w:r>
                            <w:r w:rsidR="00F635D2">
                              <w:rPr>
                                <w:b/>
                                <w:bCs/>
                              </w:rPr>
                              <w:t xml:space="preserve">lid </w:t>
                            </w:r>
                            <w:r>
                              <w:rPr>
                                <w:b/>
                                <w:bCs/>
                              </w:rPr>
                              <w:t>6</w:t>
                            </w:r>
                            <w:r w:rsidR="00CB22B8">
                              <w:rPr>
                                <w:b/>
                                <w:bCs/>
                              </w:rPr>
                              <w:t xml:space="preserve"> en lid 7</w:t>
                            </w:r>
                            <w:r w:rsidR="0093269F">
                              <w:rPr>
                                <w:b/>
                                <w:bCs/>
                              </w:rPr>
                              <w:t>,</w:t>
                            </w:r>
                            <w:r>
                              <w:rPr>
                                <w:b/>
                                <w:bCs/>
                              </w:rPr>
                              <w:t xml:space="preserve"> aan welk subsidiepercentage per projectpartner wordt gehanteerd en </w:t>
                            </w:r>
                            <w:r w:rsidRPr="002A62AB">
                              <w:rPr>
                                <w:b/>
                                <w:bCs/>
                              </w:rPr>
                              <w:t>waarom:</w:t>
                            </w:r>
                          </w:p>
                          <w:p w14:paraId="76DC84BA" w14:textId="77777777" w:rsidR="00414E29" w:rsidRDefault="00414E29" w:rsidP="00414E29"/>
                          <w:p w14:paraId="04DCDA98" w14:textId="77777777" w:rsidR="00414E29" w:rsidRDefault="00414E29" w:rsidP="00414E29"/>
                          <w:p w14:paraId="27BAB8FC" w14:textId="77777777" w:rsidR="00414E29" w:rsidRDefault="00414E29" w:rsidP="00414E29"/>
                          <w:p w14:paraId="41576520" w14:textId="77777777" w:rsidR="00414E29" w:rsidRDefault="00414E29" w:rsidP="00414E29"/>
                          <w:p w14:paraId="50CF64B3" w14:textId="77777777" w:rsidR="00414E29" w:rsidRDefault="00414E29" w:rsidP="00414E29"/>
                          <w:p w14:paraId="3F570C55" w14:textId="77777777" w:rsidR="00414E29" w:rsidRDefault="00414E29" w:rsidP="00414E29"/>
                          <w:p w14:paraId="0980E289" w14:textId="77777777" w:rsidR="00414E29" w:rsidRDefault="00414E29" w:rsidP="00414E29"/>
                          <w:p w14:paraId="307F6A74" w14:textId="77777777" w:rsidR="00414E29" w:rsidRDefault="00414E29" w:rsidP="00414E29"/>
                          <w:p w14:paraId="23239EF6" w14:textId="77777777" w:rsidR="00414E29" w:rsidRDefault="00414E29" w:rsidP="00414E29">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6C3558E" id="Tekstvak 4" o:spid="_x0000_s1029" type="#_x0000_t202" style="position:absolute;margin-left:-.65pt;margin-top:25.1pt;width:425.6pt;height:49.95pt;z-index:2516674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">
                <v:textbox style="mso-fit-shape-to-text:t">
                  <w:txbxContent>
                    <w:p w14:paraId="3B6D9AE8" w14:textId="38DE1BCF" w:rsidR="00414E29" w:rsidRPr="002A62AB" w:rsidRDefault="00414E29" w:rsidP="00CB22B8">
                      <w:pPr>
                        <w:jc w:val="both"/>
                        <w:rPr>
                          <w:b/>
                          <w:bCs/>
                        </w:rPr>
                      </w:pPr>
                      <w:r w:rsidRPr="002A62AB">
                        <w:rPr>
                          <w:b/>
                          <w:bCs/>
                        </w:rPr>
                        <w:t xml:space="preserve">Geef hier aan </w:t>
                      </w:r>
                      <w:r>
                        <w:rPr>
                          <w:b/>
                          <w:bCs/>
                        </w:rPr>
                        <w:t>de hand van artikel 25</w:t>
                      </w:r>
                      <w:r w:rsidR="00F635D2">
                        <w:rPr>
                          <w:b/>
                          <w:bCs/>
                        </w:rPr>
                        <w:t>,</w:t>
                      </w:r>
                      <w:r>
                        <w:rPr>
                          <w:b/>
                          <w:bCs/>
                        </w:rPr>
                        <w:t xml:space="preserve"> lid 5</w:t>
                      </w:r>
                      <w:r w:rsidR="00CB22B8">
                        <w:rPr>
                          <w:b/>
                          <w:bCs/>
                        </w:rPr>
                        <w:t xml:space="preserve">, </w:t>
                      </w:r>
                      <w:r w:rsidR="00F635D2">
                        <w:rPr>
                          <w:b/>
                          <w:bCs/>
                        </w:rPr>
                        <w:t xml:space="preserve">lid </w:t>
                      </w:r>
                      <w:r>
                        <w:rPr>
                          <w:b/>
                          <w:bCs/>
                        </w:rPr>
                        <w:t>6</w:t>
                      </w:r>
                      <w:r w:rsidR="00CB22B8">
                        <w:rPr>
                          <w:b/>
                          <w:bCs/>
                        </w:rPr>
                        <w:t xml:space="preserve"> en lid 7</w:t>
                      </w:r>
                      <w:r w:rsidR="0093269F">
                        <w:rPr>
                          <w:b/>
                          <w:bCs/>
                        </w:rPr>
                        <w:t>,</w:t>
                      </w:r>
                      <w:r>
                        <w:rPr>
                          <w:b/>
                          <w:bCs/>
                        </w:rPr>
                        <w:t xml:space="preserve"> aan welk subsidiepercentage per projectpartner wordt gehanteerd en </w:t>
                      </w:r>
                      <w:r w:rsidRPr="002A62AB">
                        <w:rPr>
                          <w:b/>
                          <w:bCs/>
                        </w:rPr>
                        <w:t>waarom:</w:t>
                      </w:r>
                    </w:p>
                    <w:p w14:paraId="76DC84BA" w14:textId="77777777" w:rsidR="00414E29" w:rsidRDefault="00414E29" w:rsidP="00414E29"/>
                    <w:p w14:paraId="04DCDA98" w14:textId="77777777" w:rsidR="00414E29" w:rsidRDefault="00414E29" w:rsidP="00414E29"/>
                    <w:p w14:paraId="27BAB8FC" w14:textId="77777777" w:rsidR="00414E29" w:rsidRDefault="00414E29" w:rsidP="00414E29"/>
                    <w:p w14:paraId="41576520" w14:textId="77777777" w:rsidR="00414E29" w:rsidRDefault="00414E29" w:rsidP="00414E29"/>
                    <w:p w14:paraId="50CF64B3" w14:textId="77777777" w:rsidR="00414E29" w:rsidRDefault="00414E29" w:rsidP="00414E29"/>
                    <w:p w14:paraId="3F570C55" w14:textId="77777777" w:rsidR="00414E29" w:rsidRDefault="00414E29" w:rsidP="00414E29"/>
                    <w:p w14:paraId="0980E289" w14:textId="77777777" w:rsidR="00414E29" w:rsidRDefault="00414E29" w:rsidP="00414E29"/>
                    <w:p w14:paraId="307F6A74" w14:textId="77777777" w:rsidR="00414E29" w:rsidRDefault="00414E29" w:rsidP="00414E29"/>
                    <w:p w14:paraId="23239EF6" w14:textId="77777777" w:rsidR="00414E29" w:rsidRDefault="00414E29" w:rsidP="00414E29">
                      <w:r>
                        <w:t xml:space="preserve">  </w:t>
                      </w:r>
                    </w:p>
                  </w:txbxContent>
                </v:textbox>
                <w10:wrap type="topAndBottom" anchorx="margin"/>
              </v:shape>
            </w:pict>
          </mc:Fallback>
        </mc:AlternateContent>
      </w:r>
    </w:p>
    <w:sectPr w:rsidR="00D1166C" w:rsidSect="00C76D71">
      <w:headerReference w:type="even" r:id="rId12"/>
      <w:headerReference w:type="default" r:id="rId13"/>
      <w:footerReference w:type="even" r:id="rId14"/>
      <w:footerReference w:type="default" r:id="rId15"/>
      <w:headerReference w:type="first" r:id="rId16"/>
      <w:footerReference w:type="first" r:id="rId17"/>
      <w:pgSz w:w="11906" w:h="16838" w:code="9"/>
      <w:pgMar w:top="1276"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0F6136" w14:textId="77777777" w:rsidR="00873150" w:rsidRDefault="00873150" w:rsidP="00DD409F">
      <w:pPr>
        <w:spacing w:line="240" w:lineRule="auto"/>
      </w:pPr>
      <w:r>
        <w:separator/>
      </w:r>
    </w:p>
  </w:endnote>
  <w:endnote w:type="continuationSeparator" w:id="0">
    <w:p w14:paraId="39225EDD" w14:textId="77777777" w:rsidR="00873150" w:rsidRDefault="00873150"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D6007" w14:textId="77777777" w:rsidR="00B74618" w:rsidRDefault="00B7461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5FB56" w14:textId="7BAD7806" w:rsidR="0088262C" w:rsidRDefault="0088262C" w:rsidP="0088262C">
    <w:pPr>
      <w:pStyle w:val="Voettekst"/>
      <w:jc w:val="both"/>
      <w:rPr>
        <w:rFonts w:asciiTheme="minorHAnsi" w:hAnsiTheme="minorHAnsi" w:cstheme="minorHAnsi"/>
        <w:b/>
        <w:bCs/>
        <w:color w:val="004A99"/>
      </w:rPr>
    </w:pPr>
    <w:r>
      <w:rPr>
        <w:noProof/>
        <w:lang w:eastAsia="nl-NL"/>
      </w:rPr>
      <w:drawing>
        <wp:anchor distT="0" distB="0" distL="114300" distR="114300" simplePos="0" relativeHeight="251659264" behindDoc="0" locked="0" layoutInCell="1" allowOverlap="1" wp14:anchorId="68B7D9A8" wp14:editId="3C3D7330">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6" name="Afbeelding 6"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6D61AA">
      <w:rPr>
        <w:rFonts w:asciiTheme="minorHAnsi" w:hAnsiTheme="minorHAnsi" w:cstheme="minorHAnsi"/>
        <w:b/>
        <w:bCs/>
        <w:color w:val="004A99"/>
      </w:rPr>
      <w:t>JTF</w:t>
    </w:r>
    <w:r>
      <w:rPr>
        <w:rFonts w:asciiTheme="minorHAnsi" w:hAnsiTheme="minorHAnsi" w:cstheme="minorHAnsi"/>
        <w:b/>
        <w:bCs/>
        <w:color w:val="004A99"/>
      </w:rPr>
      <w:t xml:space="preserve"> 2021-2027</w:t>
    </w:r>
  </w:p>
  <w:p w14:paraId="4B9C351C" w14:textId="77777777" w:rsidR="00B74618" w:rsidRPr="0088262C" w:rsidRDefault="00B74618" w:rsidP="0088262C">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F7440" w14:textId="77777777" w:rsidR="00B74618" w:rsidRDefault="00B7461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F17E4D" w14:textId="77777777" w:rsidR="00873150" w:rsidRPr="00571B71" w:rsidRDefault="00873150"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1FD9DA2B" w14:textId="77777777" w:rsidR="00873150" w:rsidRPr="00571B71" w:rsidRDefault="00873150" w:rsidP="00DD409F">
      <w:pPr>
        <w:spacing w:line="240" w:lineRule="auto"/>
        <w:rPr>
          <w:sz w:val="14"/>
        </w:rPr>
      </w:pPr>
      <w:r w:rsidRPr="00571B71">
        <w:rPr>
          <w:sz w:val="14"/>
        </w:rPr>
        <w:continuationSeparator/>
      </w:r>
    </w:p>
  </w:footnote>
  <w:footnote w:type="continuationNotice" w:id="1">
    <w:p w14:paraId="462DCF81" w14:textId="77777777" w:rsidR="00873150" w:rsidRPr="00571B71" w:rsidRDefault="00873150" w:rsidP="00AC7021">
      <w:pPr>
        <w:spacing w:line="240" w:lineRule="auto"/>
        <w:ind w:left="284" w:hanging="284"/>
        <w:rPr>
          <w:rFonts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F96A1" w14:textId="77777777" w:rsidR="00B74618" w:rsidRDefault="00B7461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E7528" w14:textId="77777777" w:rsidR="00B74618" w:rsidRDefault="00B74618">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77E05" w14:textId="77777777" w:rsidR="00B74618" w:rsidRDefault="00B7461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200868364">
    <w:abstractNumId w:val="7"/>
  </w:num>
  <w:num w:numId="2" w16cid:durableId="1016538745">
    <w:abstractNumId w:val="3"/>
  </w:num>
  <w:num w:numId="3" w16cid:durableId="720205121">
    <w:abstractNumId w:val="11"/>
  </w:num>
  <w:num w:numId="4" w16cid:durableId="1098406741">
    <w:abstractNumId w:val="6"/>
  </w:num>
  <w:num w:numId="5" w16cid:durableId="696194677">
    <w:abstractNumId w:val="0"/>
  </w:num>
  <w:num w:numId="6" w16cid:durableId="1202477311">
    <w:abstractNumId w:val="10"/>
  </w:num>
  <w:num w:numId="7" w16cid:durableId="824315970">
    <w:abstractNumId w:val="1"/>
  </w:num>
  <w:num w:numId="8" w16cid:durableId="303659901">
    <w:abstractNumId w:val="8"/>
  </w:num>
  <w:num w:numId="9" w16cid:durableId="49694324">
    <w:abstractNumId w:val="5"/>
  </w:num>
  <w:num w:numId="10" w16cid:durableId="728577970">
    <w:abstractNumId w:val="6"/>
  </w:num>
  <w:num w:numId="11" w16cid:durableId="779951571">
    <w:abstractNumId w:val="6"/>
  </w:num>
  <w:num w:numId="12" w16cid:durableId="1100180420">
    <w:abstractNumId w:val="2"/>
  </w:num>
  <w:num w:numId="13" w16cid:durableId="1878547010">
    <w:abstractNumId w:val="4"/>
  </w:num>
  <w:num w:numId="14" w16cid:durableId="12983394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13F84"/>
    <w:rsid w:val="00021666"/>
    <w:rsid w:val="00072673"/>
    <w:rsid w:val="000C46FF"/>
    <w:rsid w:val="000D1C37"/>
    <w:rsid w:val="000D3E45"/>
    <w:rsid w:val="000F3550"/>
    <w:rsid w:val="00102CAF"/>
    <w:rsid w:val="00102D36"/>
    <w:rsid w:val="0010627A"/>
    <w:rsid w:val="00110A65"/>
    <w:rsid w:val="00111A8F"/>
    <w:rsid w:val="00114B25"/>
    <w:rsid w:val="001248A8"/>
    <w:rsid w:val="00147844"/>
    <w:rsid w:val="00157BCE"/>
    <w:rsid w:val="00177B46"/>
    <w:rsid w:val="001955D0"/>
    <w:rsid w:val="00197612"/>
    <w:rsid w:val="001B5673"/>
    <w:rsid w:val="001B5BF7"/>
    <w:rsid w:val="001C517A"/>
    <w:rsid w:val="001D03DE"/>
    <w:rsid w:val="001D1C80"/>
    <w:rsid w:val="00201945"/>
    <w:rsid w:val="00211907"/>
    <w:rsid w:val="00267E3F"/>
    <w:rsid w:val="0028560D"/>
    <w:rsid w:val="002A1800"/>
    <w:rsid w:val="002A40B7"/>
    <w:rsid w:val="002A62AB"/>
    <w:rsid w:val="002C0F9A"/>
    <w:rsid w:val="002D53F5"/>
    <w:rsid w:val="002D7EE3"/>
    <w:rsid w:val="002F2904"/>
    <w:rsid w:val="00304109"/>
    <w:rsid w:val="003228CE"/>
    <w:rsid w:val="00326FA1"/>
    <w:rsid w:val="003408E8"/>
    <w:rsid w:val="00343FA7"/>
    <w:rsid w:val="0034652F"/>
    <w:rsid w:val="003812AF"/>
    <w:rsid w:val="003849F9"/>
    <w:rsid w:val="003950D3"/>
    <w:rsid w:val="00395465"/>
    <w:rsid w:val="003D6486"/>
    <w:rsid w:val="004138C8"/>
    <w:rsid w:val="00414E29"/>
    <w:rsid w:val="0042793D"/>
    <w:rsid w:val="00447DEC"/>
    <w:rsid w:val="00452EBF"/>
    <w:rsid w:val="00454CF1"/>
    <w:rsid w:val="004622C9"/>
    <w:rsid w:val="00465D20"/>
    <w:rsid w:val="0047090C"/>
    <w:rsid w:val="00495FA1"/>
    <w:rsid w:val="00496C9F"/>
    <w:rsid w:val="004C76F8"/>
    <w:rsid w:val="004D55F1"/>
    <w:rsid w:val="004D7111"/>
    <w:rsid w:val="00524790"/>
    <w:rsid w:val="005471E0"/>
    <w:rsid w:val="00556EF5"/>
    <w:rsid w:val="00571B15"/>
    <w:rsid w:val="00571B71"/>
    <w:rsid w:val="005831C5"/>
    <w:rsid w:val="00590D96"/>
    <w:rsid w:val="005A0EE6"/>
    <w:rsid w:val="005C1E2B"/>
    <w:rsid w:val="005D4A60"/>
    <w:rsid w:val="005E3235"/>
    <w:rsid w:val="005E6B57"/>
    <w:rsid w:val="005F34FE"/>
    <w:rsid w:val="005F60F6"/>
    <w:rsid w:val="00615E39"/>
    <w:rsid w:val="00621815"/>
    <w:rsid w:val="00622124"/>
    <w:rsid w:val="00627D64"/>
    <w:rsid w:val="00630F0B"/>
    <w:rsid w:val="00650DB0"/>
    <w:rsid w:val="00655F96"/>
    <w:rsid w:val="006571CE"/>
    <w:rsid w:val="00685E27"/>
    <w:rsid w:val="006A53D1"/>
    <w:rsid w:val="006D3559"/>
    <w:rsid w:val="006D61AA"/>
    <w:rsid w:val="006F05CC"/>
    <w:rsid w:val="006F631B"/>
    <w:rsid w:val="006F6F4B"/>
    <w:rsid w:val="007045B8"/>
    <w:rsid w:val="0075030E"/>
    <w:rsid w:val="007840F7"/>
    <w:rsid w:val="007F5D2B"/>
    <w:rsid w:val="00814158"/>
    <w:rsid w:val="00822991"/>
    <w:rsid w:val="00833751"/>
    <w:rsid w:val="00834F47"/>
    <w:rsid w:val="008418FE"/>
    <w:rsid w:val="00873150"/>
    <w:rsid w:val="00877CD3"/>
    <w:rsid w:val="00881667"/>
    <w:rsid w:val="0088262C"/>
    <w:rsid w:val="008858B5"/>
    <w:rsid w:val="00893CDE"/>
    <w:rsid w:val="008C4B99"/>
    <w:rsid w:val="00907705"/>
    <w:rsid w:val="00912F32"/>
    <w:rsid w:val="009226F1"/>
    <w:rsid w:val="00925438"/>
    <w:rsid w:val="0093269F"/>
    <w:rsid w:val="009436D9"/>
    <w:rsid w:val="00975430"/>
    <w:rsid w:val="0098669E"/>
    <w:rsid w:val="00995CA7"/>
    <w:rsid w:val="00996F85"/>
    <w:rsid w:val="009D5089"/>
    <w:rsid w:val="00A01C22"/>
    <w:rsid w:val="00A30351"/>
    <w:rsid w:val="00A76A29"/>
    <w:rsid w:val="00AC7021"/>
    <w:rsid w:val="00AF6D7F"/>
    <w:rsid w:val="00B017C8"/>
    <w:rsid w:val="00B216D8"/>
    <w:rsid w:val="00B36B9C"/>
    <w:rsid w:val="00B51362"/>
    <w:rsid w:val="00B67A15"/>
    <w:rsid w:val="00B74618"/>
    <w:rsid w:val="00B769B1"/>
    <w:rsid w:val="00B83C70"/>
    <w:rsid w:val="00BA3684"/>
    <w:rsid w:val="00BB0726"/>
    <w:rsid w:val="00BB6462"/>
    <w:rsid w:val="00BE1B48"/>
    <w:rsid w:val="00BF2E34"/>
    <w:rsid w:val="00C344BC"/>
    <w:rsid w:val="00C376F7"/>
    <w:rsid w:val="00C47F95"/>
    <w:rsid w:val="00C5142A"/>
    <w:rsid w:val="00C62B9B"/>
    <w:rsid w:val="00C72E38"/>
    <w:rsid w:val="00C76D71"/>
    <w:rsid w:val="00C80912"/>
    <w:rsid w:val="00C93E9E"/>
    <w:rsid w:val="00CB22B8"/>
    <w:rsid w:val="00CB4578"/>
    <w:rsid w:val="00CD1E0D"/>
    <w:rsid w:val="00D1166C"/>
    <w:rsid w:val="00D1255B"/>
    <w:rsid w:val="00D50155"/>
    <w:rsid w:val="00D548EE"/>
    <w:rsid w:val="00D7141E"/>
    <w:rsid w:val="00D80F92"/>
    <w:rsid w:val="00D842D8"/>
    <w:rsid w:val="00D95557"/>
    <w:rsid w:val="00DA27F6"/>
    <w:rsid w:val="00DA6C3D"/>
    <w:rsid w:val="00DB5269"/>
    <w:rsid w:val="00DD409F"/>
    <w:rsid w:val="00E005DA"/>
    <w:rsid w:val="00E01953"/>
    <w:rsid w:val="00E01DCF"/>
    <w:rsid w:val="00E03C4A"/>
    <w:rsid w:val="00E229CF"/>
    <w:rsid w:val="00E43808"/>
    <w:rsid w:val="00E47110"/>
    <w:rsid w:val="00E51BDE"/>
    <w:rsid w:val="00E7133A"/>
    <w:rsid w:val="00E7563F"/>
    <w:rsid w:val="00E817DA"/>
    <w:rsid w:val="00EB782E"/>
    <w:rsid w:val="00EC003B"/>
    <w:rsid w:val="00EC2A89"/>
    <w:rsid w:val="00ED1D74"/>
    <w:rsid w:val="00EE515E"/>
    <w:rsid w:val="00EF4900"/>
    <w:rsid w:val="00F13C3C"/>
    <w:rsid w:val="00F23A27"/>
    <w:rsid w:val="00F5399E"/>
    <w:rsid w:val="00F54491"/>
    <w:rsid w:val="00F55147"/>
    <w:rsid w:val="00F600BE"/>
    <w:rsid w:val="00F635D2"/>
    <w:rsid w:val="00F82C28"/>
    <w:rsid w:val="00F9314C"/>
    <w:rsid w:val="00F953EF"/>
    <w:rsid w:val="00FA3B14"/>
    <w:rsid w:val="00FA4F00"/>
    <w:rsid w:val="00FB0384"/>
    <w:rsid w:val="00FB42F5"/>
    <w:rsid w:val="00FD2860"/>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877CD3"/>
    <w:rPr>
      <w:sz w:val="16"/>
      <w:szCs w:val="16"/>
    </w:rPr>
  </w:style>
  <w:style w:type="paragraph" w:styleId="Tekstopmerking">
    <w:name w:val="annotation text"/>
    <w:basedOn w:val="Standaard"/>
    <w:link w:val="TekstopmerkingChar"/>
    <w:uiPriority w:val="99"/>
    <w:unhideWhenUsed/>
    <w:rsid w:val="00877CD3"/>
    <w:pPr>
      <w:spacing w:line="240" w:lineRule="auto"/>
    </w:pPr>
    <w:rPr>
      <w:szCs w:val="20"/>
    </w:rPr>
  </w:style>
  <w:style w:type="character" w:customStyle="1" w:styleId="TekstopmerkingChar">
    <w:name w:val="Tekst opmerking Char"/>
    <w:basedOn w:val="Standaardalinea-lettertype"/>
    <w:link w:val="Tekstopmerking"/>
    <w:uiPriority w:val="99"/>
    <w:rsid w:val="00877CD3"/>
    <w:rPr>
      <w:szCs w:val="20"/>
    </w:rPr>
  </w:style>
  <w:style w:type="paragraph" w:styleId="Onderwerpvanopmerking">
    <w:name w:val="annotation subject"/>
    <w:basedOn w:val="Tekstopmerking"/>
    <w:next w:val="Tekstopmerking"/>
    <w:link w:val="OnderwerpvanopmerkingChar"/>
    <w:uiPriority w:val="99"/>
    <w:semiHidden/>
    <w:unhideWhenUsed/>
    <w:rsid w:val="00877CD3"/>
    <w:rPr>
      <w:b/>
      <w:bCs/>
    </w:rPr>
  </w:style>
  <w:style w:type="character" w:customStyle="1" w:styleId="OnderwerpvanopmerkingChar">
    <w:name w:val="Onderwerp van opmerking Char"/>
    <w:basedOn w:val="TekstopmerkingChar"/>
    <w:link w:val="Onderwerpvanopmerking"/>
    <w:uiPriority w:val="99"/>
    <w:semiHidden/>
    <w:rsid w:val="00877CD3"/>
    <w:rPr>
      <w:b/>
      <w:bCs/>
      <w:szCs w:val="20"/>
    </w:rPr>
  </w:style>
  <w:style w:type="paragraph" w:styleId="Revisie">
    <w:name w:val="Revision"/>
    <w:hidden/>
    <w:uiPriority w:val="99"/>
    <w:semiHidden/>
    <w:rsid w:val="0047090C"/>
    <w:pPr>
      <w:spacing w:line="240" w:lineRule="auto"/>
      <w:ind w:left="0" w:firstLine="0"/>
    </w:pPr>
  </w:style>
  <w:style w:type="character" w:styleId="Hyperlink">
    <w:name w:val="Hyperlink"/>
    <w:basedOn w:val="Standaardalinea-lettertype"/>
    <w:uiPriority w:val="99"/>
    <w:unhideWhenUsed/>
    <w:rsid w:val="00C47F95"/>
    <w:rPr>
      <w:color w:val="0000FF"/>
      <w:u w:val="single"/>
    </w:rPr>
  </w:style>
  <w:style w:type="character" w:customStyle="1" w:styleId="Onopgelostemelding1">
    <w:name w:val="Onopgeloste melding1"/>
    <w:basedOn w:val="Standaardalinea-lettertype"/>
    <w:uiPriority w:val="99"/>
    <w:semiHidden/>
    <w:unhideWhenUsed/>
    <w:rsid w:val="00622124"/>
    <w:rPr>
      <w:color w:val="605E5C"/>
      <w:shd w:val="clear" w:color="auto" w:fill="E1DFDD"/>
    </w:rPr>
  </w:style>
  <w:style w:type="character" w:styleId="GevolgdeHyperlink">
    <w:name w:val="FollowedHyperlink"/>
    <w:basedOn w:val="Standaardalinea-lettertype"/>
    <w:uiPriority w:val="99"/>
    <w:semiHidden/>
    <w:unhideWhenUsed/>
    <w:rsid w:val="00622124"/>
    <w:rPr>
      <w:color w:val="954F72" w:themeColor="followedHyperlink"/>
      <w:u w:val="single"/>
    </w:rPr>
  </w:style>
  <w:style w:type="paragraph" w:styleId="Titel">
    <w:name w:val="Title"/>
    <w:basedOn w:val="Standaard"/>
    <w:next w:val="Standaard"/>
    <w:link w:val="TitelChar"/>
    <w:uiPriority w:val="10"/>
    <w:rsid w:val="00C76D71"/>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76D7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rsid w:val="00C76D71"/>
    <w:pPr>
      <w:numPr>
        <w:ilvl w:val="1"/>
      </w:numPr>
      <w:spacing w:after="160"/>
    </w:pPr>
    <w:rPr>
      <w:rFonts w:asciiTheme="minorHAnsi" w:eastAsiaTheme="minorEastAsia" w:hAnsiTheme="minorHAnsi"/>
      <w:color w:val="5A5A5A" w:themeColor="text1" w:themeTint="A5"/>
      <w:spacing w:val="15"/>
      <w:sz w:val="22"/>
    </w:rPr>
  </w:style>
  <w:style w:type="character" w:customStyle="1" w:styleId="OndertitelChar">
    <w:name w:val="Ondertitel Char"/>
    <w:basedOn w:val="Standaardalinea-lettertype"/>
    <w:link w:val="Ondertitel"/>
    <w:uiPriority w:val="11"/>
    <w:rsid w:val="00C76D71"/>
    <w:rPr>
      <w:rFonts w:asciiTheme="minorHAnsi" w:eastAsiaTheme="minorEastAsia" w:hAnsiTheme="minorHAnsi"/>
      <w:color w:val="5A5A5A" w:themeColor="text1" w:themeTint="A5"/>
      <w:spacing w:val="15"/>
      <w:sz w:val="22"/>
    </w:rPr>
  </w:style>
  <w:style w:type="character" w:styleId="Subtielebenadrukking">
    <w:name w:val="Subtle Emphasis"/>
    <w:basedOn w:val="Standaardalinea-lettertype"/>
    <w:uiPriority w:val="19"/>
    <w:rsid w:val="00C76D71"/>
    <w:rPr>
      <w:i/>
      <w:iCs/>
      <w:color w:val="404040" w:themeColor="text1" w:themeTint="BF"/>
    </w:rPr>
  </w:style>
  <w:style w:type="character" w:styleId="Nadruk">
    <w:name w:val="Emphasis"/>
    <w:basedOn w:val="Standaardalinea-lettertype"/>
    <w:uiPriority w:val="20"/>
    <w:rsid w:val="00C76D71"/>
    <w:rPr>
      <w:i/>
      <w:iCs/>
    </w:rPr>
  </w:style>
  <w:style w:type="character" w:styleId="Intensievebenadrukking">
    <w:name w:val="Intense Emphasis"/>
    <w:basedOn w:val="Standaardalinea-lettertype"/>
    <w:uiPriority w:val="21"/>
    <w:rsid w:val="00C76D71"/>
    <w:rPr>
      <w:i/>
      <w:iCs/>
      <w:color w:val="4472C4" w:themeColor="accent1"/>
    </w:rPr>
  </w:style>
  <w:style w:type="character" w:styleId="Zwaar">
    <w:name w:val="Strong"/>
    <w:basedOn w:val="Standaardalinea-lettertype"/>
    <w:uiPriority w:val="22"/>
    <w:rsid w:val="00C76D71"/>
    <w:rPr>
      <w:b/>
      <w:bCs/>
    </w:rPr>
  </w:style>
  <w:style w:type="paragraph" w:styleId="Citaat">
    <w:name w:val="Quote"/>
    <w:basedOn w:val="Standaard"/>
    <w:next w:val="Standaard"/>
    <w:link w:val="CitaatChar"/>
    <w:uiPriority w:val="29"/>
    <w:rsid w:val="00C76D71"/>
    <w:pPr>
      <w:spacing w:before="200" w:after="160"/>
      <w:ind w:left="864" w:right="864"/>
      <w:jc w:val="center"/>
    </w:pPr>
    <w:rPr>
      <w:i/>
      <w:iCs/>
      <w:color w:val="404040" w:themeColor="text1" w:themeTint="BF"/>
    </w:rPr>
  </w:style>
  <w:style w:type="character" w:customStyle="1" w:styleId="CitaatChar">
    <w:name w:val="Citaat Char"/>
    <w:basedOn w:val="Standaardalinea-lettertype"/>
    <w:link w:val="Citaat"/>
    <w:uiPriority w:val="29"/>
    <w:rsid w:val="00C76D71"/>
    <w:rPr>
      <w:i/>
      <w:iCs/>
      <w:color w:val="404040" w:themeColor="text1" w:themeTint="BF"/>
    </w:rPr>
  </w:style>
  <w:style w:type="paragraph" w:styleId="Duidelijkcitaat">
    <w:name w:val="Intense Quote"/>
    <w:basedOn w:val="Standaard"/>
    <w:next w:val="Standaard"/>
    <w:link w:val="DuidelijkcitaatChar"/>
    <w:uiPriority w:val="30"/>
    <w:rsid w:val="00C76D7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C76D71"/>
    <w:rPr>
      <w:i/>
      <w:iCs/>
      <w:color w:val="4472C4" w:themeColor="accent1"/>
    </w:rPr>
  </w:style>
  <w:style w:type="character" w:styleId="Titelvanboek">
    <w:name w:val="Book Title"/>
    <w:basedOn w:val="Standaardalinea-lettertype"/>
    <w:uiPriority w:val="33"/>
    <w:rsid w:val="00C76D71"/>
    <w:rPr>
      <w:b/>
      <w:bCs/>
      <w:i/>
      <w:iCs/>
      <w:spacing w:val="5"/>
    </w:rPr>
  </w:style>
  <w:style w:type="paragraph" w:styleId="Koptekst">
    <w:name w:val="header"/>
    <w:basedOn w:val="Standaard"/>
    <w:link w:val="KoptekstChar"/>
    <w:uiPriority w:val="99"/>
    <w:unhideWhenUsed/>
    <w:rsid w:val="00B74618"/>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B74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8767516">
      <w:bodyDiv w:val="1"/>
      <w:marLeft w:val="0"/>
      <w:marRight w:val="0"/>
      <w:marTop w:val="0"/>
      <w:marBottom w:val="0"/>
      <w:divBdr>
        <w:top w:val="none" w:sz="0" w:space="0" w:color="auto"/>
        <w:left w:val="none" w:sz="0" w:space="0" w:color="auto"/>
        <w:bottom w:val="none" w:sz="0" w:space="0" w:color="auto"/>
        <w:right w:val="none" w:sz="0" w:space="0" w:color="auto"/>
      </w:divBdr>
    </w:div>
    <w:div w:id="1898274882">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NL/TXT/PDF/?uri=CELEX:32014R0651&amp;from=N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ddcb2a4-cf8d-4370-96a7-ea7733aac473">
      <Terms xmlns="http://schemas.microsoft.com/office/infopath/2007/PartnerControls"/>
    </lcf76f155ced4ddcb4097134ff3c332f>
    <TaxCatchAll xmlns="53488529-b61a-446c-bc3c-940c1e2fbf4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0D56284B09D046B46D88F2B24AA64A" ma:contentTypeVersion="14" ma:contentTypeDescription="Een nieuw document maken." ma:contentTypeScope="" ma:versionID="fe98e8c221f35a196cfc3d3864f3ca24">
  <xsd:schema xmlns:xsd="http://www.w3.org/2001/XMLSchema" xmlns:xs="http://www.w3.org/2001/XMLSchema" xmlns:p="http://schemas.microsoft.com/office/2006/metadata/properties" xmlns:ns2="3ddcb2a4-cf8d-4370-96a7-ea7733aac473" xmlns:ns3="3b425e72-3b13-4f1f-a35b-bdc466a72742" xmlns:ns4="53488529-b61a-446c-bc3c-940c1e2fbf47" targetNamespace="http://schemas.microsoft.com/office/2006/metadata/properties" ma:root="true" ma:fieldsID="45cc86d6ce0f88e0bf872331cb71b18e" ns2:_="" ns3:_="" ns4:_="">
    <xsd:import namespace="3ddcb2a4-cf8d-4370-96a7-ea7733aac473"/>
    <xsd:import namespace="3b425e72-3b13-4f1f-a35b-bdc466a72742"/>
    <xsd:import namespace="53488529-b61a-446c-bc3c-940c1e2fbf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4: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dcb2a4-cf8d-4370-96a7-ea7733aac4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c2029dec-8b0d-4d68-80c4-6be424f3e98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425e72-3b13-4f1f-a35b-bdc466a72742"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E3048-26F7-476D-B9DC-8CC569C25BF2}">
  <ds:schemaRefs>
    <ds:schemaRef ds:uri="http://schemas.microsoft.com/office/2006/metadata/properties"/>
    <ds:schemaRef ds:uri="http://schemas.microsoft.com/office/infopath/2007/PartnerControls"/>
    <ds:schemaRef ds:uri="3ddcb2a4-cf8d-4370-96a7-ea7733aac473"/>
    <ds:schemaRef ds:uri="53488529-b61a-446c-bc3c-940c1e2fbf47"/>
  </ds:schemaRefs>
</ds:datastoreItem>
</file>

<file path=customXml/itemProps2.xml><?xml version="1.0" encoding="utf-8"?>
<ds:datastoreItem xmlns:ds="http://schemas.openxmlformats.org/officeDocument/2006/customXml" ds:itemID="{1FD984BD-A75C-4B2F-AA76-7BBDD7B8762F}">
  <ds:schemaRefs>
    <ds:schemaRef ds:uri="http://schemas.microsoft.com/sharepoint/v3/contenttype/forms"/>
  </ds:schemaRefs>
</ds:datastoreItem>
</file>

<file path=customXml/itemProps3.xml><?xml version="1.0" encoding="utf-8"?>
<ds:datastoreItem xmlns:ds="http://schemas.openxmlformats.org/officeDocument/2006/customXml" ds:itemID="{6B63C423-DD3C-4DCB-93FE-FF111F5874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dcb2a4-cf8d-4370-96a7-ea7733aac473"/>
    <ds:schemaRef ds:uri="3b425e72-3b13-4f1f-a35b-bdc466a72742"/>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FA65E3-9F64-4530-89B3-6FFE34F16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1492</Words>
  <Characters>8208</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Eline van Lienden | SNN</cp:lastModifiedBy>
  <cp:revision>8</cp:revision>
  <cp:lastPrinted>2019-11-18T13:40:00Z</cp:lastPrinted>
  <dcterms:created xsi:type="dcterms:W3CDTF">2023-10-03T10:43:00Z</dcterms:created>
  <dcterms:modified xsi:type="dcterms:W3CDTF">2025-09-26T13:29:00Z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0x0101002D0D56284B09D046B46D88F2B24AA64A</vt:lpwstr>
  </property>
  <property fmtid="{D5CDD505-2E9C-101B-9397-08002B2CF9AE}" pid="3" name="MediaServiceImageTags">
    <vt:lpwstr/>
  </property>
</Properties>
</file>