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93629" w14:textId="77777777" w:rsidR="00D8134C" w:rsidRDefault="00C76D71" w:rsidP="00D8134C">
      <w:pPr>
        <w:jc w:val="both"/>
        <w:rPr>
          <w:rStyle w:val="Kop1Char"/>
          <w:b/>
          <w:bCs/>
          <w:sz w:val="28"/>
          <w:szCs w:val="28"/>
        </w:rPr>
      </w:pPr>
      <w:bookmarkStart w:id="0" w:name="_Hlk87387065"/>
      <w:r w:rsidRPr="00C76D71">
        <w:rPr>
          <w:rStyle w:val="Kop1Char"/>
          <w:b/>
          <w:bCs/>
          <w:sz w:val="28"/>
          <w:szCs w:val="28"/>
        </w:rPr>
        <w:t>Formulier s</w:t>
      </w:r>
      <w:r w:rsidR="00102CAF" w:rsidRPr="00C76D71">
        <w:rPr>
          <w:rStyle w:val="Kop1Char"/>
          <w:b/>
          <w:bCs/>
          <w:sz w:val="28"/>
          <w:szCs w:val="28"/>
        </w:rPr>
        <w:t>taatssteun</w:t>
      </w:r>
      <w:r w:rsidRPr="00C76D71">
        <w:rPr>
          <w:rStyle w:val="Kop1Char"/>
          <w:b/>
          <w:bCs/>
          <w:sz w:val="28"/>
          <w:szCs w:val="28"/>
        </w:rPr>
        <w:t>analyse</w:t>
      </w:r>
      <w:bookmarkEnd w:id="0"/>
    </w:p>
    <w:p w14:paraId="184E10FE" w14:textId="1A4F7F6F" w:rsidR="004D0AB4" w:rsidRDefault="00C76D71" w:rsidP="001A5F6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</w:r>
      <w:r w:rsidR="00102CAF" w:rsidRPr="00326FA1">
        <w:rPr>
          <w:b/>
          <w:bCs/>
          <w:sz w:val="24"/>
          <w:szCs w:val="24"/>
        </w:rPr>
        <w:t xml:space="preserve">artikel </w:t>
      </w:r>
      <w:r w:rsidR="00E227AA">
        <w:rPr>
          <w:b/>
          <w:bCs/>
          <w:sz w:val="24"/>
          <w:szCs w:val="24"/>
        </w:rPr>
        <w:t>3</w:t>
      </w:r>
      <w:r w:rsidR="00773122">
        <w:rPr>
          <w:b/>
          <w:bCs/>
          <w:sz w:val="24"/>
          <w:szCs w:val="24"/>
        </w:rPr>
        <w:t>1</w:t>
      </w:r>
      <w:r w:rsidR="00326FA1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773122">
        <w:rPr>
          <w:b/>
          <w:bCs/>
          <w:sz w:val="24"/>
          <w:szCs w:val="24"/>
        </w:rPr>
        <w:t>o</w:t>
      </w:r>
      <w:r w:rsidR="00773122" w:rsidRPr="00773122">
        <w:rPr>
          <w:b/>
          <w:bCs/>
          <w:sz w:val="24"/>
          <w:szCs w:val="24"/>
        </w:rPr>
        <w:t>pleidingssteun</w:t>
      </w:r>
    </w:p>
    <w:p w14:paraId="0B4B2FA9" w14:textId="0E316721" w:rsidR="00615E39" w:rsidRPr="00615E39" w:rsidRDefault="00615E39" w:rsidP="00102CAF">
      <w:pPr>
        <w:rPr>
          <w:b/>
          <w:bCs/>
          <w:u w:val="single"/>
        </w:rPr>
      </w:pPr>
      <w:r>
        <w:rPr>
          <w:b/>
          <w:bCs/>
          <w:u w:val="single"/>
        </w:rPr>
        <w:br/>
      </w:r>
      <w:bookmarkStart w:id="1" w:name="_Hlk87386336"/>
      <w:r w:rsidRPr="00615E39">
        <w:rPr>
          <w:b/>
          <w:bCs/>
          <w:u w:val="single"/>
        </w:rPr>
        <w:t>Inleiding</w:t>
      </w:r>
    </w:p>
    <w:p w14:paraId="49CC8A10" w14:textId="166287DE" w:rsidR="00C47F95" w:rsidRPr="00495FA1" w:rsidRDefault="00ED1D74" w:rsidP="004D0AB4">
      <w:pPr>
        <w:jc w:val="both"/>
      </w:pPr>
      <w:r w:rsidRPr="00495FA1">
        <w:t xml:space="preserve">Om subsidie te mogen toekennen aan een project, moeten de activiteiten </w:t>
      </w:r>
      <w:r w:rsidR="00C47F95" w:rsidRPr="00495FA1">
        <w:t xml:space="preserve">‘staatssteunproof’ zijn. De Europese Commissie noemt de nodige voorwaarden op basis waarvan staatssteun mag worden verleend. Deze voorwaarden worden toegelicht in de artikelen van de zogenaamde </w:t>
      </w:r>
      <w:hyperlink r:id="rId11" w:history="1">
        <w:r w:rsidR="00C47F95" w:rsidRPr="00495FA1">
          <w:rPr>
            <w:rStyle w:val="Hyperlink"/>
            <w:color w:val="auto"/>
          </w:rPr>
          <w:t>Algemene Groepsvrijstellingsverordening </w:t>
        </w:r>
      </w:hyperlink>
      <w:r w:rsidR="00C47F95" w:rsidRPr="00495FA1">
        <w:t>(AGVV).</w:t>
      </w:r>
    </w:p>
    <w:p w14:paraId="1D364D53" w14:textId="20441066" w:rsidR="00C47F95" w:rsidRPr="00495FA1" w:rsidRDefault="00C47F95" w:rsidP="004D0AB4">
      <w:pPr>
        <w:jc w:val="both"/>
      </w:pPr>
    </w:p>
    <w:p w14:paraId="36195715" w14:textId="10006F0F" w:rsidR="00773122" w:rsidRDefault="00622124" w:rsidP="00773122">
      <w:pPr>
        <w:jc w:val="both"/>
      </w:pPr>
      <w:r w:rsidRPr="00495FA1">
        <w:t>Eén van de artikelen die gebruikt k</w:t>
      </w:r>
      <w:r w:rsidR="00495FA1">
        <w:t>an</w:t>
      </w:r>
      <w:r w:rsidRPr="00495FA1">
        <w:t xml:space="preserve"> worden is artikel </w:t>
      </w:r>
      <w:r w:rsidR="00FD48E7">
        <w:t>3</w:t>
      </w:r>
      <w:r w:rsidR="00773122">
        <w:t>1</w:t>
      </w:r>
      <w:r w:rsidRPr="00495FA1">
        <w:t>. Dit artikel gaat ove</w:t>
      </w:r>
      <w:r w:rsidR="00F26463">
        <w:t xml:space="preserve">r </w:t>
      </w:r>
      <w:r w:rsidR="00773122">
        <w:t>opleidings</w:t>
      </w:r>
      <w:r w:rsidR="00455B0E" w:rsidRPr="00455B0E">
        <w:t>steun</w:t>
      </w:r>
      <w:r w:rsidR="00773122">
        <w:t>.</w:t>
      </w:r>
    </w:p>
    <w:p w14:paraId="7BB152BC" w14:textId="77777777" w:rsidR="00773122" w:rsidRPr="00495FA1" w:rsidRDefault="00773122" w:rsidP="00773122">
      <w:pPr>
        <w:jc w:val="both"/>
      </w:pPr>
    </w:p>
    <w:p w14:paraId="6D35C4F9" w14:textId="4A802855" w:rsidR="00495FA1" w:rsidRDefault="00622124" w:rsidP="009C31BE">
      <w:pPr>
        <w:jc w:val="both"/>
      </w:pPr>
      <w:r w:rsidRPr="00495FA1">
        <w:t>In d</w:t>
      </w:r>
      <w:r w:rsidR="00C76D71">
        <w:t xml:space="preserve">it </w:t>
      </w:r>
      <w:bookmarkStart w:id="2" w:name="_Hlk87387108"/>
      <w:r w:rsidR="00C76D71">
        <w:t xml:space="preserve">formulier </w:t>
      </w:r>
      <w:r w:rsidRPr="00495FA1">
        <w:t>staatssteun</w:t>
      </w:r>
      <w:r w:rsidR="00C76D71">
        <w:t>analyse</w:t>
      </w:r>
      <w:r w:rsidRPr="00495FA1">
        <w:t xml:space="preserve"> </w:t>
      </w:r>
      <w:bookmarkEnd w:id="2"/>
      <w:r w:rsidRPr="00495FA1">
        <w:t>is het aan de aanvrager om</w:t>
      </w:r>
      <w:r w:rsidR="00F82C28" w:rsidRPr="00495FA1">
        <w:t xml:space="preserve"> in de tekstvakken,</w:t>
      </w:r>
      <w:r w:rsidRPr="00495FA1">
        <w:t xml:space="preserve"> per lid van artikel </w:t>
      </w:r>
      <w:r w:rsidR="00FD48E7">
        <w:t>3</w:t>
      </w:r>
      <w:r w:rsidR="00773122">
        <w:t>1</w:t>
      </w:r>
      <w:r w:rsidR="00F82C28" w:rsidRPr="00495FA1">
        <w:t>,</w:t>
      </w:r>
      <w:r w:rsidRPr="00495FA1">
        <w:t xml:space="preserve"> aan te geven waarom het project voldoet aan de gestelde voorwaarden. </w:t>
      </w:r>
      <w:r>
        <w:br/>
      </w:r>
    </w:p>
    <w:p w14:paraId="6E35E2C8" w14:textId="03E17FA8" w:rsidR="00622124" w:rsidRDefault="00495FA1" w:rsidP="00102CAF">
      <w:r>
        <w:t xml:space="preserve">Let op: u geeft een toelichting in de tekstblokken. </w:t>
      </w:r>
      <w:r w:rsidR="00622124">
        <w:t xml:space="preserve"> </w:t>
      </w:r>
    </w:p>
    <w:bookmarkEnd w:id="1"/>
    <w:p w14:paraId="071FD143" w14:textId="77777777" w:rsidR="00495FA1" w:rsidRDefault="00495FA1" w:rsidP="00102CAF"/>
    <w:p w14:paraId="6DD0FC3E" w14:textId="77777777" w:rsidR="00495FA1" w:rsidRDefault="00495FA1" w:rsidP="00102CAF">
      <w:pPr>
        <w:rPr>
          <w:b/>
          <w:bCs/>
          <w:i/>
          <w:iCs/>
        </w:rPr>
      </w:pPr>
    </w:p>
    <w:p w14:paraId="426EF775" w14:textId="79F3B33E" w:rsidR="005A73BD" w:rsidRDefault="00F82C28" w:rsidP="005A73BD">
      <w:pPr>
        <w:jc w:val="both"/>
        <w:rPr>
          <w:b/>
          <w:bCs/>
          <w:i/>
          <w:iCs/>
          <w:u w:val="single"/>
        </w:rPr>
      </w:pPr>
      <w:bookmarkStart w:id="3" w:name="_Hlk87387140"/>
      <w:r w:rsidRPr="00326FA1">
        <w:rPr>
          <w:b/>
          <w:bCs/>
          <w:i/>
          <w:iCs/>
          <w:u w:val="single"/>
        </w:rPr>
        <w:t xml:space="preserve">Art </w:t>
      </w:r>
      <w:r w:rsidR="009C31BE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>, lid 1:</w:t>
      </w:r>
      <w:bookmarkEnd w:id="3"/>
    </w:p>
    <w:p w14:paraId="1FC1A84C" w14:textId="4525088D" w:rsidR="009C31BE" w:rsidRDefault="00CC0DF7" w:rsidP="00CC0DF7">
      <w:pPr>
        <w:jc w:val="both"/>
      </w:pPr>
      <w:bookmarkStart w:id="4" w:name="_Hlk87387169"/>
      <w:r w:rsidRPr="00CC0DF7">
        <w:rPr>
          <w:i/>
          <w:iCs/>
        </w:rPr>
        <w:t>Opleidingssteun is verenigbaar met de interne markt in de zin van</w:t>
      </w:r>
      <w:r>
        <w:rPr>
          <w:i/>
          <w:iCs/>
        </w:rPr>
        <w:t xml:space="preserve"> </w:t>
      </w:r>
      <w:r w:rsidRPr="00CC0DF7">
        <w:rPr>
          <w:i/>
          <w:iCs/>
        </w:rPr>
        <w:t>artikel 107, lid 3, van het Verdrag en is van de aanmeldingsverplichting</w:t>
      </w:r>
      <w:r>
        <w:rPr>
          <w:i/>
          <w:iCs/>
        </w:rPr>
        <w:t xml:space="preserve"> </w:t>
      </w:r>
      <w:r w:rsidRPr="00CC0DF7">
        <w:rPr>
          <w:i/>
          <w:iCs/>
        </w:rPr>
        <w:t>van artikel 108, lid 3, van het Verdrag vrijgesteld, mits de in dit artikel</w:t>
      </w:r>
      <w:r>
        <w:rPr>
          <w:i/>
          <w:iCs/>
        </w:rPr>
        <w:t xml:space="preserve"> </w:t>
      </w:r>
      <w:r w:rsidRPr="00CC0DF7">
        <w:rPr>
          <w:i/>
          <w:iCs/>
        </w:rPr>
        <w:t>en in hoofdstuk I vastgestelde voorwaarden zijn vervuld.</w:t>
      </w:r>
    </w:p>
    <w:p w14:paraId="26436265" w14:textId="77777777" w:rsidR="00CC0DF7" w:rsidRDefault="00CC0DF7" w:rsidP="00F635D2"/>
    <w:p w14:paraId="350E1B6C" w14:textId="0BB358DA" w:rsidR="00F635D2" w:rsidRDefault="00F635D2" w:rsidP="00F635D2">
      <w:r>
        <w:t>Inleidend lid, geen toelichting nodig</w:t>
      </w:r>
      <w:r w:rsidR="009C7C52">
        <w:t>.</w:t>
      </w:r>
    </w:p>
    <w:bookmarkEnd w:id="4"/>
    <w:p w14:paraId="464098F4" w14:textId="793EBFDE" w:rsidR="00F635D2" w:rsidRDefault="00F635D2" w:rsidP="00102CAF"/>
    <w:p w14:paraId="36336037" w14:textId="77777777" w:rsidR="00F82C28" w:rsidRDefault="00F82C28" w:rsidP="00102CAF">
      <w:pPr>
        <w:rPr>
          <w:i/>
          <w:iCs/>
        </w:rPr>
      </w:pPr>
    </w:p>
    <w:p w14:paraId="74BF1368" w14:textId="72AA83BD" w:rsidR="005A73BD" w:rsidRDefault="00F82C28" w:rsidP="00455B0E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 xml:space="preserve">, lid </w:t>
      </w:r>
      <w:r w:rsidR="00102CAF" w:rsidRPr="00326FA1">
        <w:rPr>
          <w:b/>
          <w:bCs/>
          <w:i/>
          <w:iCs/>
          <w:u w:val="single"/>
        </w:rPr>
        <w:t>2</w:t>
      </w:r>
      <w:r w:rsidRPr="00326FA1">
        <w:rPr>
          <w:b/>
          <w:bCs/>
          <w:i/>
          <w:iCs/>
          <w:u w:val="single"/>
        </w:rPr>
        <w:t>:</w:t>
      </w:r>
    </w:p>
    <w:p w14:paraId="3F8EDC29" w14:textId="47B27DF8" w:rsidR="00DF290B" w:rsidRDefault="00BD598B" w:rsidP="00CC0DF7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2A8C900" wp14:editId="25976A9D">
                <wp:simplePos x="0" y="0"/>
                <wp:positionH relativeFrom="margin">
                  <wp:align>left</wp:align>
                </wp:positionH>
                <wp:positionV relativeFrom="paragraph">
                  <wp:posOffset>502920</wp:posOffset>
                </wp:positionV>
                <wp:extent cx="5405119" cy="634364"/>
                <wp:effectExtent l="0" t="0" r="24765" b="26670"/>
                <wp:wrapTopAndBottom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A97E2" w14:textId="5276E60B" w:rsidR="00BD598B" w:rsidRPr="002A62AB" w:rsidRDefault="00BD598B" w:rsidP="00BD598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wordt voldaan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31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2:</w:t>
                            </w:r>
                          </w:p>
                          <w:p w14:paraId="4451A11A" w14:textId="77777777" w:rsidR="00BD598B" w:rsidRDefault="00BD598B" w:rsidP="00BD598B"/>
                          <w:p w14:paraId="0A9E40C9" w14:textId="77777777" w:rsidR="00BD598B" w:rsidRDefault="00BD598B" w:rsidP="00BD598B"/>
                          <w:p w14:paraId="7428066E" w14:textId="77777777" w:rsidR="00BD598B" w:rsidRDefault="00BD598B" w:rsidP="00BD598B"/>
                          <w:p w14:paraId="3E8B98A1" w14:textId="77777777" w:rsidR="00BD598B" w:rsidRDefault="00BD598B" w:rsidP="00BD598B"/>
                          <w:p w14:paraId="0C6B3D45" w14:textId="77777777" w:rsidR="00BD598B" w:rsidRDefault="00BD598B" w:rsidP="00BD598B"/>
                          <w:p w14:paraId="091A3F4F" w14:textId="77777777" w:rsidR="00BD598B" w:rsidRDefault="00BD598B" w:rsidP="00BD598B"/>
                          <w:p w14:paraId="4EFB78DD" w14:textId="77777777" w:rsidR="00BD598B" w:rsidRDefault="00BD598B" w:rsidP="00BD598B"/>
                          <w:p w14:paraId="205894D9" w14:textId="77777777" w:rsidR="00BD598B" w:rsidRDefault="00BD598B" w:rsidP="00BD598B"/>
                          <w:p w14:paraId="01530527" w14:textId="77777777" w:rsidR="00BD598B" w:rsidRDefault="00BD598B" w:rsidP="00BD598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A8C900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0;margin-top:39.6pt;width:425.6pt;height:49.95pt;z-index:25168793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qREAIAAB8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">
                <v:textbox style="mso-fit-shape-to-text:t">
                  <w:txbxContent>
                    <w:p w14:paraId="706A97E2" w14:textId="5276E60B" w:rsidR="00BD598B" w:rsidRPr="002A62AB" w:rsidRDefault="00BD598B" w:rsidP="00BD598B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</w:t>
                      </w:r>
                      <w:r>
                        <w:rPr>
                          <w:b/>
                          <w:bCs/>
                        </w:rPr>
                        <w:t xml:space="preserve">wordt voldaan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31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2:</w:t>
                      </w:r>
                    </w:p>
                    <w:p w14:paraId="4451A11A" w14:textId="77777777" w:rsidR="00BD598B" w:rsidRDefault="00BD598B" w:rsidP="00BD598B"/>
                    <w:p w14:paraId="0A9E40C9" w14:textId="77777777" w:rsidR="00BD598B" w:rsidRDefault="00BD598B" w:rsidP="00BD598B"/>
                    <w:p w14:paraId="7428066E" w14:textId="77777777" w:rsidR="00BD598B" w:rsidRDefault="00BD598B" w:rsidP="00BD598B"/>
                    <w:p w14:paraId="3E8B98A1" w14:textId="77777777" w:rsidR="00BD598B" w:rsidRDefault="00BD598B" w:rsidP="00BD598B"/>
                    <w:p w14:paraId="0C6B3D45" w14:textId="77777777" w:rsidR="00BD598B" w:rsidRDefault="00BD598B" w:rsidP="00BD598B"/>
                    <w:p w14:paraId="091A3F4F" w14:textId="77777777" w:rsidR="00BD598B" w:rsidRDefault="00BD598B" w:rsidP="00BD598B"/>
                    <w:p w14:paraId="4EFB78DD" w14:textId="77777777" w:rsidR="00BD598B" w:rsidRDefault="00BD598B" w:rsidP="00BD598B"/>
                    <w:p w14:paraId="205894D9" w14:textId="77777777" w:rsidR="00BD598B" w:rsidRDefault="00BD598B" w:rsidP="00BD598B"/>
                    <w:p w14:paraId="01530527" w14:textId="77777777" w:rsidR="00BD598B" w:rsidRDefault="00BD598B" w:rsidP="00BD598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CC0DF7" w:rsidRPr="00CC0DF7">
        <w:rPr>
          <w:i/>
          <w:iCs/>
        </w:rPr>
        <w:t>Er wordt geen steun toegekend voor opleiding die ondernemingen</w:t>
      </w:r>
      <w:r w:rsidR="00CC0DF7">
        <w:rPr>
          <w:i/>
          <w:iCs/>
        </w:rPr>
        <w:t xml:space="preserve"> </w:t>
      </w:r>
      <w:r w:rsidR="00CC0DF7" w:rsidRPr="00CC0DF7">
        <w:rPr>
          <w:i/>
          <w:iCs/>
        </w:rPr>
        <w:t>geven om te voldoen aan bindende nationale opleidingsnormen.</w:t>
      </w:r>
    </w:p>
    <w:p w14:paraId="248EBABC" w14:textId="63FEF965" w:rsidR="003006FE" w:rsidRDefault="003006FE" w:rsidP="00CC0DF7">
      <w:pPr>
        <w:jc w:val="both"/>
        <w:rPr>
          <w:b/>
          <w:bCs/>
          <w:i/>
          <w:iCs/>
          <w:u w:val="single"/>
        </w:rPr>
      </w:pPr>
    </w:p>
    <w:p w14:paraId="2743D5B7" w14:textId="77777777" w:rsidR="00BD598B" w:rsidRDefault="00BD598B" w:rsidP="00CC0DF7">
      <w:pPr>
        <w:jc w:val="both"/>
        <w:rPr>
          <w:b/>
          <w:bCs/>
          <w:i/>
          <w:iCs/>
          <w:u w:val="single"/>
        </w:rPr>
      </w:pPr>
    </w:p>
    <w:p w14:paraId="1E6D8D04" w14:textId="400936A8" w:rsidR="003006FE" w:rsidRDefault="003006FE" w:rsidP="00CC0DF7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>, lid 3:</w:t>
      </w:r>
    </w:p>
    <w:p w14:paraId="693B18E8" w14:textId="77777777" w:rsidR="00CC0DF7" w:rsidRPr="00CC0DF7" w:rsidRDefault="00CC0DF7" w:rsidP="00CC0DF7">
      <w:pPr>
        <w:jc w:val="both"/>
        <w:rPr>
          <w:i/>
          <w:iCs/>
        </w:rPr>
      </w:pPr>
      <w:r w:rsidRPr="00CC0DF7">
        <w:rPr>
          <w:i/>
          <w:iCs/>
        </w:rPr>
        <w:t>De in aanmerking komende kosten zijn de volgende:</w:t>
      </w:r>
    </w:p>
    <w:p w14:paraId="612982F8" w14:textId="77777777" w:rsidR="00CC0DF7" w:rsidRDefault="00CC0DF7" w:rsidP="00CC0DF7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>de personeelskosten van de opleiders, voor de uren dat de opleiders aan de opleiding deelnemen;</w:t>
      </w:r>
    </w:p>
    <w:p w14:paraId="7908F567" w14:textId="2F60E130" w:rsidR="00CC0DF7" w:rsidRDefault="00CC0DF7" w:rsidP="00CC0DF7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 xml:space="preserve">rechtstreeks met het opleidingsproject verband houdende operationele kosten van opleiders en deelnemers aan de opleiding, zoals reiskosten, accommodatiekosten, materiaal en benodigdheden die rechtstreeks met het project verband houden, de </w:t>
      </w:r>
      <w:r w:rsidRPr="00CC0DF7">
        <w:rPr>
          <w:i/>
          <w:iCs/>
        </w:rPr>
        <w:lastRenderedPageBreak/>
        <w:t>afschrijving van werktuigen en uitrusting voor zover deze uitsluitend voor het opleidingsproject worden gebruikt;</w:t>
      </w:r>
    </w:p>
    <w:p w14:paraId="689E38CE" w14:textId="77777777" w:rsidR="00CC0DF7" w:rsidRDefault="00CC0DF7" w:rsidP="00CC0DF7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>kosten van adviesdiensten met betrekking tot het opleidingsproject;</w:t>
      </w:r>
    </w:p>
    <w:p w14:paraId="234D521D" w14:textId="734A5944" w:rsidR="00DF290B" w:rsidRPr="00A37D5B" w:rsidRDefault="00CC0DF7" w:rsidP="003006FE">
      <w:pPr>
        <w:pStyle w:val="Lijstalinea"/>
        <w:numPr>
          <w:ilvl w:val="0"/>
          <w:numId w:val="15"/>
        </w:numPr>
        <w:jc w:val="both"/>
        <w:rPr>
          <w:i/>
          <w:iCs/>
        </w:rPr>
      </w:pPr>
      <w:r w:rsidRPr="00CC0DF7">
        <w:rPr>
          <w:i/>
          <w:iCs/>
        </w:rPr>
        <w:t>de personeelskosten van de deelnemers aan de opleiding en algemene indirecte kosten (administratieve kosten, huur, algemene vaste</w:t>
      </w:r>
      <w:r>
        <w:rPr>
          <w:i/>
          <w:iCs/>
        </w:rPr>
        <w:t xml:space="preserve"> </w:t>
      </w:r>
      <w:r w:rsidRPr="00CC0DF7">
        <w:rPr>
          <w:i/>
          <w:iCs/>
        </w:rPr>
        <w:t>kosten), voor de uren dat de deelnemers de opleiding bijwonen.</w:t>
      </w:r>
    </w:p>
    <w:p w14:paraId="29930E56" w14:textId="43C51825" w:rsidR="00A37D5B" w:rsidRDefault="00A37D5B" w:rsidP="003006FE">
      <w:pPr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B3C2093" wp14:editId="4CBA9F23">
                <wp:simplePos x="0" y="0"/>
                <wp:positionH relativeFrom="margin">
                  <wp:posOffset>0</wp:posOffset>
                </wp:positionH>
                <wp:positionV relativeFrom="paragraph">
                  <wp:posOffset>220980</wp:posOffset>
                </wp:positionV>
                <wp:extent cx="5405119" cy="634364"/>
                <wp:effectExtent l="0" t="0" r="24765" b="13970"/>
                <wp:wrapTopAndBottom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9D435" w14:textId="140F3B50" w:rsidR="00A37D5B" w:rsidRPr="002A62AB" w:rsidRDefault="00A37D5B" w:rsidP="00A37D5B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>
                              <w:rPr>
                                <w:b/>
                                <w:bCs/>
                              </w:rPr>
                              <w:t>31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6D6EBC5C" w14:textId="77777777" w:rsidR="00A37D5B" w:rsidRDefault="00A37D5B" w:rsidP="00A37D5B"/>
                          <w:p w14:paraId="4C3CFDB9" w14:textId="77777777" w:rsidR="00A37D5B" w:rsidRDefault="00A37D5B" w:rsidP="00A37D5B"/>
                          <w:p w14:paraId="5ADE760D" w14:textId="77777777" w:rsidR="00A37D5B" w:rsidRDefault="00A37D5B" w:rsidP="00A37D5B"/>
                          <w:p w14:paraId="2363B461" w14:textId="77777777" w:rsidR="00A37D5B" w:rsidRDefault="00A37D5B" w:rsidP="00A37D5B"/>
                          <w:p w14:paraId="430BB70B" w14:textId="77777777" w:rsidR="00A37D5B" w:rsidRDefault="00A37D5B" w:rsidP="00A37D5B"/>
                          <w:p w14:paraId="3379F79D" w14:textId="77777777" w:rsidR="00A37D5B" w:rsidRDefault="00A37D5B" w:rsidP="00A37D5B"/>
                          <w:p w14:paraId="691D1AF9" w14:textId="77777777" w:rsidR="00A37D5B" w:rsidRDefault="00A37D5B" w:rsidP="00A37D5B"/>
                          <w:p w14:paraId="1CA0B39A" w14:textId="77777777" w:rsidR="00A37D5B" w:rsidRDefault="00A37D5B" w:rsidP="00A37D5B"/>
                          <w:p w14:paraId="5C16D90F" w14:textId="77777777" w:rsidR="00A37D5B" w:rsidRDefault="00A37D5B" w:rsidP="00A37D5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3C2093" id="Tekstvak 2" o:spid="_x0000_s1027" type="#_x0000_t202" style="position:absolute;margin-left:0;margin-top:17.4pt;width:425.6pt;height:49.95pt;z-index:2516899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">
                <v:textbox style="mso-fit-shape-to-text:t">
                  <w:txbxContent>
                    <w:p w14:paraId="0999D435" w14:textId="140F3B50" w:rsidR="00A37D5B" w:rsidRPr="002A62AB" w:rsidRDefault="00A37D5B" w:rsidP="00A37D5B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>
                        <w:rPr>
                          <w:b/>
                          <w:bCs/>
                        </w:rPr>
                        <w:t>31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6D6EBC5C" w14:textId="77777777" w:rsidR="00A37D5B" w:rsidRDefault="00A37D5B" w:rsidP="00A37D5B"/>
                    <w:p w14:paraId="4C3CFDB9" w14:textId="77777777" w:rsidR="00A37D5B" w:rsidRDefault="00A37D5B" w:rsidP="00A37D5B"/>
                    <w:p w14:paraId="5ADE760D" w14:textId="77777777" w:rsidR="00A37D5B" w:rsidRDefault="00A37D5B" w:rsidP="00A37D5B"/>
                    <w:p w14:paraId="2363B461" w14:textId="77777777" w:rsidR="00A37D5B" w:rsidRDefault="00A37D5B" w:rsidP="00A37D5B"/>
                    <w:p w14:paraId="430BB70B" w14:textId="77777777" w:rsidR="00A37D5B" w:rsidRDefault="00A37D5B" w:rsidP="00A37D5B"/>
                    <w:p w14:paraId="3379F79D" w14:textId="77777777" w:rsidR="00A37D5B" w:rsidRDefault="00A37D5B" w:rsidP="00A37D5B"/>
                    <w:p w14:paraId="691D1AF9" w14:textId="77777777" w:rsidR="00A37D5B" w:rsidRDefault="00A37D5B" w:rsidP="00A37D5B"/>
                    <w:p w14:paraId="1CA0B39A" w14:textId="77777777" w:rsidR="00A37D5B" w:rsidRDefault="00A37D5B" w:rsidP="00A37D5B"/>
                    <w:p w14:paraId="5C16D90F" w14:textId="77777777" w:rsidR="00A37D5B" w:rsidRDefault="00A37D5B" w:rsidP="00A37D5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303B504" w14:textId="75DD14ED" w:rsidR="005A73BD" w:rsidRDefault="005A73BD" w:rsidP="005A73BD">
      <w:pPr>
        <w:jc w:val="both"/>
        <w:rPr>
          <w:b/>
          <w:bCs/>
          <w:i/>
          <w:iCs/>
          <w:u w:val="single"/>
        </w:rPr>
      </w:pPr>
    </w:p>
    <w:p w14:paraId="6B00F7C0" w14:textId="0129B4BF" w:rsidR="005A73BD" w:rsidRDefault="00D1166C" w:rsidP="005A73BD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 w:rsidR="00DF290B">
        <w:rPr>
          <w:b/>
          <w:bCs/>
          <w:i/>
          <w:iCs/>
          <w:u w:val="single"/>
        </w:rPr>
        <w:t>3</w:t>
      </w:r>
      <w:r w:rsidR="00CC0DF7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 xml:space="preserve">, </w:t>
      </w:r>
      <w:r w:rsidR="00EC003B" w:rsidRPr="00326FA1">
        <w:rPr>
          <w:b/>
          <w:bCs/>
          <w:i/>
          <w:iCs/>
          <w:u w:val="single"/>
        </w:rPr>
        <w:t>lid 4</w:t>
      </w:r>
      <w:r w:rsidR="009A7A6D">
        <w:rPr>
          <w:b/>
          <w:bCs/>
          <w:i/>
          <w:iCs/>
          <w:u w:val="single"/>
        </w:rPr>
        <w:t>:</w:t>
      </w:r>
    </w:p>
    <w:p w14:paraId="1E992087" w14:textId="3C3AE17F" w:rsidR="00CC0DF7" w:rsidRPr="00CC0DF7" w:rsidRDefault="00CC0DF7" w:rsidP="00CC0DF7">
      <w:pPr>
        <w:jc w:val="both"/>
        <w:rPr>
          <w:i/>
          <w:iCs/>
          <w:noProof/>
        </w:rPr>
      </w:pPr>
      <w:r w:rsidRPr="00CC0DF7">
        <w:rPr>
          <w:i/>
          <w:iCs/>
          <w:noProof/>
        </w:rPr>
        <w:t>De steunintensiteit bedraagt ten hoogste 50% van de in aanmerking komende kosten. De steunintensiteit kan als volgt worden verhoogd tot een maximale steunintensiteit van 70% van de in aanmerking</w:t>
      </w:r>
      <w:r>
        <w:rPr>
          <w:i/>
          <w:iCs/>
          <w:noProof/>
        </w:rPr>
        <w:t xml:space="preserve"> </w:t>
      </w:r>
      <w:r w:rsidRPr="00CC0DF7">
        <w:rPr>
          <w:i/>
          <w:iCs/>
          <w:noProof/>
        </w:rPr>
        <w:t>komende kosten:</w:t>
      </w:r>
    </w:p>
    <w:p w14:paraId="44AA2531" w14:textId="77777777" w:rsidR="00CC0DF7" w:rsidRDefault="00CC0DF7" w:rsidP="000C209F">
      <w:pPr>
        <w:pStyle w:val="Lijstalinea"/>
        <w:numPr>
          <w:ilvl w:val="0"/>
          <w:numId w:val="17"/>
        </w:numPr>
        <w:jc w:val="both"/>
        <w:rPr>
          <w:i/>
          <w:iCs/>
          <w:noProof/>
        </w:rPr>
      </w:pPr>
      <w:r w:rsidRPr="00CC0DF7">
        <w:rPr>
          <w:i/>
          <w:iCs/>
          <w:noProof/>
        </w:rPr>
        <w:t>met 10 procentpunten indien de opleiding aan werknemers met een handicap of aan kwetsbare werknemers wordt gegeven;</w:t>
      </w:r>
    </w:p>
    <w:p w14:paraId="489952E6" w14:textId="3FC07311" w:rsidR="00D40777" w:rsidRPr="00BD598B" w:rsidRDefault="00CC0DF7" w:rsidP="00821B86">
      <w:pPr>
        <w:pStyle w:val="Lijstalinea"/>
        <w:numPr>
          <w:ilvl w:val="0"/>
          <w:numId w:val="17"/>
        </w:numPr>
        <w:jc w:val="both"/>
        <w:rPr>
          <w:b/>
          <w:bCs/>
          <w:i/>
          <w:iCs/>
          <w:u w:val="single"/>
        </w:rPr>
      </w:pPr>
      <w:r w:rsidRPr="00CC0DF7">
        <w:rPr>
          <w:i/>
          <w:iCs/>
          <w:noProof/>
        </w:rPr>
        <w:t>met 10 procentpunten indien de steun aan middelgrote ondernemingen wordt toegekend en met 20 procentpunten indien de steun aan</w:t>
      </w:r>
      <w:r>
        <w:rPr>
          <w:i/>
          <w:iCs/>
          <w:noProof/>
        </w:rPr>
        <w:t xml:space="preserve"> </w:t>
      </w:r>
      <w:r w:rsidRPr="00CC0DF7">
        <w:rPr>
          <w:i/>
          <w:iCs/>
          <w:noProof/>
        </w:rPr>
        <w:t>kleine ondernemingen wordt toegekend.</w:t>
      </w:r>
    </w:p>
    <w:p w14:paraId="4C04F62F" w14:textId="340379A8" w:rsidR="00BD598B" w:rsidRDefault="00BD598B" w:rsidP="00DF290B">
      <w:pPr>
        <w:jc w:val="both"/>
        <w:rPr>
          <w:b/>
          <w:bCs/>
          <w:i/>
          <w:iCs/>
          <w:u w:val="single"/>
        </w:rPr>
      </w:pPr>
    </w:p>
    <w:p w14:paraId="4BF4200B" w14:textId="77777777" w:rsidR="00A37D5B" w:rsidRPr="0049630C" w:rsidRDefault="00A37D5B" w:rsidP="00A37D5B">
      <w:pPr>
        <w:jc w:val="both"/>
      </w:pPr>
      <w:r>
        <w:rPr>
          <w:b/>
          <w:bCs/>
        </w:rPr>
        <w:t xml:space="preserve">Toelichting: </w:t>
      </w:r>
      <w:r>
        <w:t>„</w:t>
      </w:r>
      <w:r w:rsidRPr="0049630C">
        <w:t>kwetsbare werknemer”:</w:t>
      </w:r>
      <w:r w:rsidRPr="0049630C">
        <w:rPr>
          <w:b/>
          <w:bCs/>
        </w:rPr>
        <w:t xml:space="preserve"> </w:t>
      </w:r>
      <w:r w:rsidRPr="0049630C">
        <w:t>een persoon die:</w:t>
      </w:r>
    </w:p>
    <w:p w14:paraId="6F7E2C1F" w14:textId="77777777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in de voorafgaande zes maanden geen reguliere betaalde betrekking heeft gevonden, of</w:t>
      </w:r>
    </w:p>
    <w:p w14:paraId="566F9134" w14:textId="69EFA734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tussen 15 en 24 jaar oud is, of</w:t>
      </w:r>
    </w:p>
    <w:p w14:paraId="1122601E" w14:textId="26AE9342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geen diploma van hoger middelbaar onderwijs heeft behaald of geen beroepsopleiding heeft gevolgd (niveau 3</w:t>
      </w:r>
      <w:r>
        <w:t xml:space="preserve"> </w:t>
      </w:r>
      <w:r w:rsidRPr="0049630C">
        <w:t>van de International Standard Classification of Education (ISCED)) of haar/zijn opleiding in het voltijdonderwijs</w:t>
      </w:r>
      <w:r>
        <w:t xml:space="preserve"> </w:t>
      </w:r>
      <w:r w:rsidRPr="0049630C">
        <w:t>minder dan twee jaar voordien heeft voltooid, en die haar/zijn eerste reguliere betaalde betrekking nog niet</w:t>
      </w:r>
      <w:r>
        <w:t xml:space="preserve"> </w:t>
      </w:r>
      <w:r w:rsidRPr="0049630C">
        <w:t>heeft gevonden, of</w:t>
      </w:r>
    </w:p>
    <w:p w14:paraId="6ECE2BC6" w14:textId="0CBADDFD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ouder is dan 50 jaar, of</w:t>
      </w:r>
    </w:p>
    <w:p w14:paraId="767232B4" w14:textId="7B3947E5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als alleenstaande volwassene de zorg heeft voor één of meer ten laste komende personen, of</w:t>
      </w:r>
    </w:p>
    <w:p w14:paraId="16101343" w14:textId="1447C7E3" w:rsidR="00A37D5B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werkzaam is in een sector of beroep in een lidstaat waar de genderonbalans ten minste 25 % groter is dan de</w:t>
      </w:r>
      <w:r>
        <w:t xml:space="preserve"> </w:t>
      </w:r>
      <w:r w:rsidRPr="0049630C">
        <w:t>gemiddelde genderonbalans in alle economische sectoren in die lidstaat indien die persoon tot de ondervertegenwoordigde gendergroep behoort, of</w:t>
      </w:r>
    </w:p>
    <w:p w14:paraId="01BFAC2A" w14:textId="681D76D8" w:rsidR="00A37D5B" w:rsidRPr="0049630C" w:rsidRDefault="00A37D5B" w:rsidP="00A37D5B">
      <w:pPr>
        <w:pStyle w:val="Lijstalinea"/>
        <w:numPr>
          <w:ilvl w:val="0"/>
          <w:numId w:val="19"/>
        </w:numPr>
        <w:jc w:val="both"/>
      </w:pPr>
      <w:r w:rsidRPr="0049630C">
        <w:t>behoort tot een etnische minderheid in een lidstaat en van wie het profiel met betrekking tot talenkennis,</w:t>
      </w:r>
      <w:r>
        <w:t xml:space="preserve"> </w:t>
      </w:r>
      <w:r w:rsidRPr="0049630C">
        <w:t>beroepsopleiding of werkervaring moet worden bijgesteld om haar/zijn vooruitzichten op het verkrijgen van</w:t>
      </w:r>
      <w:r>
        <w:t xml:space="preserve"> </w:t>
      </w:r>
      <w:r w:rsidRPr="0049630C">
        <w:t>vast werk te verbeteren;</w:t>
      </w:r>
    </w:p>
    <w:p w14:paraId="7993F12A" w14:textId="77777777" w:rsidR="009C7C52" w:rsidRDefault="009C7C52" w:rsidP="00DF290B">
      <w:pPr>
        <w:jc w:val="both"/>
        <w:rPr>
          <w:b/>
          <w:bCs/>
        </w:rPr>
      </w:pPr>
    </w:p>
    <w:p w14:paraId="407792AF" w14:textId="7A646C19" w:rsidR="001D2F98" w:rsidRDefault="001D2F98" w:rsidP="00DF290B">
      <w:pPr>
        <w:jc w:val="both"/>
      </w:pPr>
      <w:r>
        <w:rPr>
          <w:b/>
          <w:bCs/>
        </w:rPr>
        <w:lastRenderedPageBreak/>
        <w:t xml:space="preserve">Toelichting: </w:t>
      </w:r>
      <w:r>
        <w:t xml:space="preserve">„werknemer met een handicap”: een persoon: </w:t>
      </w:r>
    </w:p>
    <w:p w14:paraId="01423476" w14:textId="77777777" w:rsidR="001D2F98" w:rsidRPr="001D2F98" w:rsidRDefault="001D2F98" w:rsidP="001D2F98">
      <w:pPr>
        <w:pStyle w:val="Lijstalinea"/>
        <w:numPr>
          <w:ilvl w:val="0"/>
          <w:numId w:val="20"/>
        </w:numPr>
        <w:jc w:val="both"/>
        <w:rPr>
          <w:b/>
          <w:bCs/>
          <w:i/>
          <w:iCs/>
          <w:u w:val="single"/>
        </w:rPr>
      </w:pPr>
      <w:r>
        <w:t>die volgens het nationale recht als werknemer met een handicap is erkend, of</w:t>
      </w:r>
    </w:p>
    <w:p w14:paraId="045F029E" w14:textId="026895A9" w:rsidR="00A37D5B" w:rsidRPr="001D2F98" w:rsidRDefault="001D2F98" w:rsidP="001D2F98">
      <w:pPr>
        <w:pStyle w:val="Lijstalinea"/>
        <w:numPr>
          <w:ilvl w:val="0"/>
          <w:numId w:val="20"/>
        </w:numPr>
        <w:jc w:val="both"/>
        <w:rPr>
          <w:b/>
          <w:bCs/>
          <w:i/>
          <w:iCs/>
          <w:u w:val="single"/>
        </w:rPr>
      </w:pPr>
      <w:r>
        <w:t>die een langdurige fysieke, mentale, intellectuele of zintuiglijke beperking heeft die haar/hem in wisselwerking met diverse drempels kan beletten volledig, effectief en op voet van gelijkheid met anderen te participeren in de samenleving;</w:t>
      </w:r>
    </w:p>
    <w:p w14:paraId="4AB6264E" w14:textId="63E351F5" w:rsidR="00BD598B" w:rsidRDefault="00BD598B" w:rsidP="00DF290B">
      <w:pPr>
        <w:jc w:val="both"/>
        <w:rPr>
          <w:b/>
          <w:bCs/>
          <w:i/>
          <w:iCs/>
          <w:u w:val="single"/>
        </w:rPr>
      </w:pPr>
    </w:p>
    <w:p w14:paraId="22CC1298" w14:textId="77777777" w:rsidR="001D2F98" w:rsidRDefault="001D2F98" w:rsidP="00DF290B">
      <w:pPr>
        <w:jc w:val="both"/>
        <w:rPr>
          <w:b/>
          <w:bCs/>
          <w:i/>
          <w:iCs/>
          <w:u w:val="single"/>
        </w:rPr>
      </w:pPr>
    </w:p>
    <w:p w14:paraId="027E9AA6" w14:textId="75654FDF" w:rsidR="00DF290B" w:rsidRDefault="00DF290B" w:rsidP="00DF290B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</w:t>
      </w:r>
      <w:r w:rsidR="00BD598B">
        <w:rPr>
          <w:b/>
          <w:bCs/>
          <w:i/>
          <w:iCs/>
          <w:u w:val="single"/>
        </w:rPr>
        <w:t>1</w:t>
      </w:r>
      <w:r w:rsidRPr="00326FA1">
        <w:rPr>
          <w:b/>
          <w:bCs/>
          <w:i/>
          <w:iCs/>
          <w:u w:val="single"/>
        </w:rPr>
        <w:t xml:space="preserve">, lid </w:t>
      </w:r>
      <w:r>
        <w:rPr>
          <w:b/>
          <w:bCs/>
          <w:i/>
          <w:iCs/>
          <w:u w:val="single"/>
        </w:rPr>
        <w:t>5:</w:t>
      </w:r>
    </w:p>
    <w:p w14:paraId="45475975" w14:textId="7275A92E" w:rsidR="003779A9" w:rsidRPr="003779A9" w:rsidRDefault="003779A9" w:rsidP="003779A9">
      <w:pPr>
        <w:jc w:val="both"/>
        <w:rPr>
          <w:i/>
          <w:iCs/>
        </w:rPr>
      </w:pPr>
      <w:r w:rsidRPr="003779A9">
        <w:rPr>
          <w:i/>
          <w:iCs/>
        </w:rPr>
        <w:t>Wanneer de steun in de sector van het zeevervoer wordt toegekend, kan de steunintensiteit worden verhoogd tot 100% van de in</w:t>
      </w:r>
      <w:r>
        <w:rPr>
          <w:i/>
          <w:iCs/>
        </w:rPr>
        <w:t xml:space="preserve"> </w:t>
      </w:r>
      <w:r w:rsidRPr="003779A9">
        <w:rPr>
          <w:i/>
          <w:iCs/>
        </w:rPr>
        <w:t>aanmerking komende kosten bedragen, mits aan de volgende voorwaarden is voldaan:</w:t>
      </w:r>
    </w:p>
    <w:p w14:paraId="4503810D" w14:textId="77777777" w:rsidR="003779A9" w:rsidRDefault="003779A9" w:rsidP="003779A9">
      <w:pPr>
        <w:pStyle w:val="Lijstalinea"/>
        <w:numPr>
          <w:ilvl w:val="0"/>
          <w:numId w:val="18"/>
        </w:numPr>
        <w:jc w:val="both"/>
        <w:rPr>
          <w:i/>
          <w:iCs/>
        </w:rPr>
      </w:pPr>
      <w:r w:rsidRPr="003779A9">
        <w:rPr>
          <w:i/>
          <w:iCs/>
        </w:rPr>
        <w:t>de deelnemers aan de opleiding behoren niet tot de bemanning, maar</w:t>
      </w:r>
      <w:r>
        <w:rPr>
          <w:i/>
          <w:iCs/>
        </w:rPr>
        <w:t xml:space="preserve"> </w:t>
      </w:r>
      <w:r w:rsidRPr="003779A9">
        <w:rPr>
          <w:i/>
          <w:iCs/>
        </w:rPr>
        <w:t>tot de opvarenden, en</w:t>
      </w:r>
    </w:p>
    <w:p w14:paraId="12C327BB" w14:textId="3C9E93AD" w:rsidR="008E68F2" w:rsidRPr="003779A9" w:rsidRDefault="00BD598B" w:rsidP="003779A9">
      <w:pPr>
        <w:pStyle w:val="Lijstalinea"/>
        <w:numPr>
          <w:ilvl w:val="0"/>
          <w:numId w:val="18"/>
        </w:num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89C33DB" wp14:editId="2A941E07">
                <wp:simplePos x="0" y="0"/>
                <wp:positionH relativeFrom="margin">
                  <wp:align>right</wp:align>
                </wp:positionH>
                <wp:positionV relativeFrom="paragraph">
                  <wp:posOffset>370840</wp:posOffset>
                </wp:positionV>
                <wp:extent cx="5405119" cy="634364"/>
                <wp:effectExtent l="0" t="0" r="24765" b="20320"/>
                <wp:wrapTopAndBottom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5119" cy="634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8DA39" w14:textId="063D1DCE" w:rsidR="00BD598B" w:rsidRPr="002A62AB" w:rsidRDefault="00BD598B" w:rsidP="00BD598B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de hand van artikel 31, lid 4 en lid 5, aan welk subsidiepercentage per projectpartner wordt gehanteerd 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waarom:</w:t>
                            </w:r>
                          </w:p>
                          <w:p w14:paraId="23C8A72F" w14:textId="77777777" w:rsidR="00BD598B" w:rsidRDefault="00BD598B" w:rsidP="00BD598B"/>
                          <w:p w14:paraId="63C26DE5" w14:textId="77777777" w:rsidR="00BD598B" w:rsidRDefault="00BD598B" w:rsidP="00BD598B"/>
                          <w:p w14:paraId="34FED065" w14:textId="77777777" w:rsidR="00BD598B" w:rsidRDefault="00BD598B" w:rsidP="00BD598B"/>
                          <w:p w14:paraId="2E8D833E" w14:textId="77777777" w:rsidR="00BD598B" w:rsidRDefault="00BD598B" w:rsidP="00BD598B"/>
                          <w:p w14:paraId="05F09F1E" w14:textId="77777777" w:rsidR="00BD598B" w:rsidRDefault="00BD598B" w:rsidP="00BD598B"/>
                          <w:p w14:paraId="7B150136" w14:textId="77777777" w:rsidR="00BD598B" w:rsidRDefault="00BD598B" w:rsidP="00BD598B"/>
                          <w:p w14:paraId="6FDC611C" w14:textId="77777777" w:rsidR="00BD598B" w:rsidRDefault="00BD598B" w:rsidP="00BD598B"/>
                          <w:p w14:paraId="74866FF9" w14:textId="77777777" w:rsidR="00BD598B" w:rsidRDefault="00BD598B" w:rsidP="00BD598B"/>
                          <w:p w14:paraId="64828696" w14:textId="77777777" w:rsidR="00BD598B" w:rsidRDefault="00BD598B" w:rsidP="00BD598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9C33DB" id="Tekstvak 4" o:spid="_x0000_s1028" type="#_x0000_t202" style="position:absolute;left:0;text-align:left;margin-left:374.4pt;margin-top:29.2pt;width:425.6pt;height:49.95pt;z-index:2516858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">
                <v:textbox style="mso-fit-shape-to-text:t">
                  <w:txbxContent>
                    <w:p w14:paraId="77A8DA39" w14:textId="063D1DCE" w:rsidR="00BD598B" w:rsidRPr="002A62AB" w:rsidRDefault="00BD598B" w:rsidP="00BD598B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</w:t>
                      </w:r>
                      <w:r>
                        <w:rPr>
                          <w:b/>
                          <w:bCs/>
                        </w:rPr>
                        <w:t xml:space="preserve">de hand van artikel 31, lid 4 en lid 5, aan welk subsidiepercentage per projectpartner wordt gehanteerd en </w:t>
                      </w:r>
                      <w:r w:rsidRPr="002A62AB">
                        <w:rPr>
                          <w:b/>
                          <w:bCs/>
                        </w:rPr>
                        <w:t>waarom:</w:t>
                      </w:r>
                    </w:p>
                    <w:p w14:paraId="23C8A72F" w14:textId="77777777" w:rsidR="00BD598B" w:rsidRDefault="00BD598B" w:rsidP="00BD598B"/>
                    <w:p w14:paraId="63C26DE5" w14:textId="77777777" w:rsidR="00BD598B" w:rsidRDefault="00BD598B" w:rsidP="00BD598B"/>
                    <w:p w14:paraId="34FED065" w14:textId="77777777" w:rsidR="00BD598B" w:rsidRDefault="00BD598B" w:rsidP="00BD598B"/>
                    <w:p w14:paraId="2E8D833E" w14:textId="77777777" w:rsidR="00BD598B" w:rsidRDefault="00BD598B" w:rsidP="00BD598B"/>
                    <w:p w14:paraId="05F09F1E" w14:textId="77777777" w:rsidR="00BD598B" w:rsidRDefault="00BD598B" w:rsidP="00BD598B"/>
                    <w:p w14:paraId="7B150136" w14:textId="77777777" w:rsidR="00BD598B" w:rsidRDefault="00BD598B" w:rsidP="00BD598B"/>
                    <w:p w14:paraId="6FDC611C" w14:textId="77777777" w:rsidR="00BD598B" w:rsidRDefault="00BD598B" w:rsidP="00BD598B"/>
                    <w:p w14:paraId="74866FF9" w14:textId="77777777" w:rsidR="00BD598B" w:rsidRDefault="00BD598B" w:rsidP="00BD598B"/>
                    <w:p w14:paraId="64828696" w14:textId="77777777" w:rsidR="00BD598B" w:rsidRDefault="00BD598B" w:rsidP="00BD598B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3779A9" w:rsidRPr="003779A9">
        <w:rPr>
          <w:i/>
          <w:iCs/>
        </w:rPr>
        <w:t>de opleiding vindt plaats aan boord van schepen die in de Unie zijn geregistreerd.</w:t>
      </w:r>
    </w:p>
    <w:p w14:paraId="4CDEE706" w14:textId="77777777" w:rsidR="009C7C52" w:rsidRDefault="009C7C52" w:rsidP="009C7C52">
      <w:pPr>
        <w:spacing w:line="280" w:lineRule="atLeast"/>
        <w:rPr>
          <w:b/>
          <w:bCs/>
          <w:i/>
          <w:iCs/>
          <w:u w:val="single"/>
        </w:rPr>
      </w:pPr>
    </w:p>
    <w:p w14:paraId="4A926796" w14:textId="3B97E2A7" w:rsidR="008E68F2" w:rsidRDefault="008E68F2" w:rsidP="009C7C52">
      <w:pPr>
        <w:spacing w:line="280" w:lineRule="atLeast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6:</w:t>
      </w:r>
    </w:p>
    <w:p w14:paraId="6238BB29" w14:textId="78DBCF4D" w:rsidR="00B06DEE" w:rsidRDefault="008E68F2" w:rsidP="008E68F2">
      <w:pPr>
        <w:jc w:val="both"/>
        <w:rPr>
          <w:i/>
          <w:iCs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E53931B" wp14:editId="2FA0E63F">
                <wp:simplePos x="0" y="0"/>
                <wp:positionH relativeFrom="margin">
                  <wp:align>left</wp:align>
                </wp:positionH>
                <wp:positionV relativeFrom="paragraph">
                  <wp:posOffset>433070</wp:posOffset>
                </wp:positionV>
                <wp:extent cx="5234940" cy="1981200"/>
                <wp:effectExtent l="0" t="0" r="22860" b="19050"/>
                <wp:wrapTopAndBottom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49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07E1" w14:textId="26B24DFC" w:rsidR="00455B0E" w:rsidRPr="002A62AB" w:rsidRDefault="00455B0E" w:rsidP="00455B0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A62AB">
                              <w:rPr>
                                <w:b/>
                                <w:bCs/>
                              </w:rPr>
                              <w:t xml:space="preserve">Geef hier aan waarom de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door u opgevoerde kosten voldoen 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aan artikel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30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 xml:space="preserve">, lid </w:t>
                            </w:r>
                            <w:r w:rsidR="008E68F2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2A62AB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33F61071" w14:textId="77777777" w:rsidR="00455B0E" w:rsidRDefault="00455B0E" w:rsidP="00455B0E"/>
                          <w:p w14:paraId="01E18064" w14:textId="77777777" w:rsidR="00455B0E" w:rsidRDefault="00455B0E" w:rsidP="00455B0E"/>
                          <w:p w14:paraId="43073ECA" w14:textId="77777777" w:rsidR="00455B0E" w:rsidRDefault="00455B0E" w:rsidP="00455B0E"/>
                          <w:p w14:paraId="0800A9A6" w14:textId="77777777" w:rsidR="00455B0E" w:rsidRDefault="00455B0E" w:rsidP="00455B0E"/>
                          <w:p w14:paraId="1C78FCC1" w14:textId="77777777" w:rsidR="00455B0E" w:rsidRDefault="00455B0E" w:rsidP="00455B0E"/>
                          <w:p w14:paraId="68853B79" w14:textId="77777777" w:rsidR="00455B0E" w:rsidRDefault="00455B0E" w:rsidP="00455B0E"/>
                          <w:p w14:paraId="5A47761C" w14:textId="77777777" w:rsidR="00455B0E" w:rsidRDefault="00455B0E" w:rsidP="00455B0E"/>
                          <w:p w14:paraId="028AF242" w14:textId="77777777" w:rsidR="00455B0E" w:rsidRDefault="00455B0E" w:rsidP="00455B0E"/>
                          <w:p w14:paraId="277C788A" w14:textId="77777777" w:rsidR="00455B0E" w:rsidRDefault="00455B0E" w:rsidP="00455B0E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3931B" id="Tekstvak 6" o:spid="_x0000_s1029" type="#_x0000_t202" style="position:absolute;left:0;text-align:left;margin-left:0;margin-top:34.1pt;width:412.2pt;height:156pt;z-index:2516817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">
                <v:textbox>
                  <w:txbxContent>
                    <w:p w14:paraId="24F707E1" w14:textId="26B24DFC" w:rsidR="00455B0E" w:rsidRPr="002A62AB" w:rsidRDefault="00455B0E" w:rsidP="00455B0E">
                      <w:pPr>
                        <w:rPr>
                          <w:b/>
                          <w:bCs/>
                        </w:rPr>
                      </w:pPr>
                      <w:r w:rsidRPr="002A62AB">
                        <w:rPr>
                          <w:b/>
                          <w:bCs/>
                        </w:rPr>
                        <w:t xml:space="preserve">Geef hier aan waarom de </w:t>
                      </w:r>
                      <w:r>
                        <w:rPr>
                          <w:b/>
                          <w:bCs/>
                        </w:rPr>
                        <w:t xml:space="preserve">door u opgevoerde kosten voldoen </w:t>
                      </w:r>
                      <w:r w:rsidRPr="002A62AB">
                        <w:rPr>
                          <w:b/>
                          <w:bCs/>
                        </w:rPr>
                        <w:t xml:space="preserve">aan artikel </w:t>
                      </w:r>
                      <w:r w:rsidR="008E68F2">
                        <w:rPr>
                          <w:b/>
                          <w:bCs/>
                        </w:rPr>
                        <w:t>30</w:t>
                      </w:r>
                      <w:r w:rsidRPr="002A62AB">
                        <w:rPr>
                          <w:b/>
                          <w:bCs/>
                        </w:rPr>
                        <w:t xml:space="preserve">, lid </w:t>
                      </w:r>
                      <w:r w:rsidR="008E68F2">
                        <w:rPr>
                          <w:b/>
                          <w:bCs/>
                        </w:rPr>
                        <w:t>6</w:t>
                      </w:r>
                      <w:r w:rsidRPr="002A62AB">
                        <w:rPr>
                          <w:b/>
                          <w:bCs/>
                        </w:rPr>
                        <w:t>:</w:t>
                      </w:r>
                    </w:p>
                    <w:p w14:paraId="33F61071" w14:textId="77777777" w:rsidR="00455B0E" w:rsidRDefault="00455B0E" w:rsidP="00455B0E"/>
                    <w:p w14:paraId="01E18064" w14:textId="77777777" w:rsidR="00455B0E" w:rsidRDefault="00455B0E" w:rsidP="00455B0E"/>
                    <w:p w14:paraId="43073ECA" w14:textId="77777777" w:rsidR="00455B0E" w:rsidRDefault="00455B0E" w:rsidP="00455B0E"/>
                    <w:p w14:paraId="0800A9A6" w14:textId="77777777" w:rsidR="00455B0E" w:rsidRDefault="00455B0E" w:rsidP="00455B0E"/>
                    <w:p w14:paraId="1C78FCC1" w14:textId="77777777" w:rsidR="00455B0E" w:rsidRDefault="00455B0E" w:rsidP="00455B0E"/>
                    <w:p w14:paraId="68853B79" w14:textId="77777777" w:rsidR="00455B0E" w:rsidRDefault="00455B0E" w:rsidP="00455B0E"/>
                    <w:p w14:paraId="5A47761C" w14:textId="77777777" w:rsidR="00455B0E" w:rsidRDefault="00455B0E" w:rsidP="00455B0E"/>
                    <w:p w14:paraId="028AF242" w14:textId="77777777" w:rsidR="00455B0E" w:rsidRDefault="00455B0E" w:rsidP="00455B0E"/>
                    <w:p w14:paraId="277C788A" w14:textId="77777777" w:rsidR="00455B0E" w:rsidRDefault="00455B0E" w:rsidP="00455B0E">
                      <w: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8E68F2">
        <w:rPr>
          <w:i/>
          <w:iCs/>
        </w:rPr>
        <w:t>De in aanmerking komende kosten zijn de in artikel 25, lid 3,</w:t>
      </w:r>
      <w:r>
        <w:rPr>
          <w:i/>
          <w:iCs/>
        </w:rPr>
        <w:t xml:space="preserve"> </w:t>
      </w:r>
      <w:r w:rsidRPr="008E68F2">
        <w:rPr>
          <w:i/>
          <w:iCs/>
        </w:rPr>
        <w:t>vastgestelde kosten.</w:t>
      </w:r>
      <w:r w:rsidRPr="008E68F2">
        <w:rPr>
          <w:i/>
          <w:iCs/>
        </w:rPr>
        <w:cr/>
      </w:r>
    </w:p>
    <w:p w14:paraId="23ACA44D" w14:textId="77777777" w:rsidR="008E68F2" w:rsidRDefault="008E68F2" w:rsidP="008E68F2">
      <w:pPr>
        <w:jc w:val="both"/>
        <w:rPr>
          <w:i/>
          <w:iCs/>
        </w:rPr>
      </w:pPr>
    </w:p>
    <w:p w14:paraId="1298CB2D" w14:textId="77777777" w:rsidR="008E68F2" w:rsidRDefault="008E68F2" w:rsidP="008E68F2">
      <w:pPr>
        <w:jc w:val="both"/>
        <w:rPr>
          <w:b/>
          <w:bCs/>
          <w:i/>
          <w:iCs/>
          <w:u w:val="single"/>
        </w:rPr>
      </w:pPr>
    </w:p>
    <w:p w14:paraId="32CD09D3" w14:textId="48C055CE" w:rsidR="008E68F2" w:rsidRDefault="008E68F2" w:rsidP="008E68F2">
      <w:pPr>
        <w:jc w:val="both"/>
        <w:rPr>
          <w:b/>
          <w:bCs/>
          <w:i/>
          <w:iCs/>
          <w:u w:val="single"/>
        </w:rPr>
      </w:pPr>
      <w:r w:rsidRPr="00326FA1">
        <w:rPr>
          <w:b/>
          <w:bCs/>
          <w:i/>
          <w:iCs/>
          <w:u w:val="single"/>
        </w:rPr>
        <w:t xml:space="preserve">Art. </w:t>
      </w:r>
      <w:r>
        <w:rPr>
          <w:b/>
          <w:bCs/>
          <w:i/>
          <w:iCs/>
          <w:u w:val="single"/>
        </w:rPr>
        <w:t>30</w:t>
      </w:r>
      <w:r w:rsidRPr="00326FA1">
        <w:rPr>
          <w:b/>
          <w:bCs/>
          <w:i/>
          <w:iCs/>
          <w:u w:val="single"/>
        </w:rPr>
        <w:t>, lid</w:t>
      </w:r>
      <w:r>
        <w:rPr>
          <w:b/>
          <w:bCs/>
          <w:i/>
          <w:iCs/>
          <w:u w:val="single"/>
        </w:rPr>
        <w:t xml:space="preserve"> 7:</w:t>
      </w:r>
    </w:p>
    <w:p w14:paraId="7EDCD4C7" w14:textId="2D1A3009" w:rsidR="008E68F2" w:rsidRDefault="008E68F2" w:rsidP="008E68F2">
      <w:pPr>
        <w:jc w:val="both"/>
        <w:rPr>
          <w:i/>
          <w:iCs/>
        </w:rPr>
      </w:pPr>
      <w:r w:rsidRPr="008E68F2">
        <w:rPr>
          <w:i/>
          <w:iCs/>
        </w:rPr>
        <w:t>De steunintensiteit bedraagt ten hoogste 100% van de in aanmerking komende kosten.</w:t>
      </w:r>
    </w:p>
    <w:p w14:paraId="08621A46" w14:textId="77777777" w:rsidR="008E68F2" w:rsidRDefault="008E68F2" w:rsidP="008E68F2"/>
    <w:p w14:paraId="19FEF885" w14:textId="1119085A" w:rsidR="008E68F2" w:rsidRDefault="008E68F2" w:rsidP="008E68F2">
      <w:r>
        <w:t>Ter kennisname, geen toelichting nodig.</w:t>
      </w:r>
    </w:p>
    <w:p w14:paraId="60B1A475" w14:textId="77777777" w:rsidR="008E68F2" w:rsidRPr="008E68F2" w:rsidRDefault="008E68F2" w:rsidP="008E68F2">
      <w:pPr>
        <w:jc w:val="both"/>
        <w:rPr>
          <w:i/>
          <w:iCs/>
        </w:rPr>
      </w:pPr>
    </w:p>
    <w:sectPr w:rsidR="008E68F2" w:rsidRPr="008E68F2" w:rsidSect="00C76D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76" w:right="226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33438" w14:textId="77777777" w:rsidR="00102CAF" w:rsidRDefault="00102CAF" w:rsidP="00DD409F">
      <w:pPr>
        <w:spacing w:line="240" w:lineRule="auto"/>
      </w:pPr>
      <w:r>
        <w:separator/>
      </w:r>
    </w:p>
  </w:endnote>
  <w:endnote w:type="continuationSeparator" w:id="0">
    <w:p w14:paraId="56A29F86" w14:textId="77777777" w:rsidR="00102CAF" w:rsidRDefault="00102CAF" w:rsidP="00DD4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1B7ED" w14:textId="77777777" w:rsidR="00255E6E" w:rsidRDefault="00255E6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802FE" w14:textId="03184DB7" w:rsidR="00D055EB" w:rsidRDefault="00D055EB" w:rsidP="00D055EB">
    <w:pPr>
      <w:pStyle w:val="Voettekst"/>
      <w:jc w:val="both"/>
      <w:rPr>
        <w:rFonts w:asciiTheme="minorHAnsi" w:hAnsiTheme="minorHAnsi" w:cstheme="minorHAnsi"/>
        <w:b/>
        <w:bCs/>
        <w:color w:val="004A99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2957BF" wp14:editId="73CF2F1A">
          <wp:simplePos x="0" y="0"/>
          <wp:positionH relativeFrom="column">
            <wp:posOffset>4211955</wp:posOffset>
          </wp:positionH>
          <wp:positionV relativeFrom="paragraph">
            <wp:posOffset>-44450</wp:posOffset>
          </wp:positionV>
          <wp:extent cx="2313940" cy="414020"/>
          <wp:effectExtent l="0" t="0" r="0" b="5080"/>
          <wp:wrapThrough wrapText="bothSides">
            <wp:wrapPolygon edited="0">
              <wp:start x="0" y="0"/>
              <wp:lineTo x="0" y="20871"/>
              <wp:lineTo x="5690" y="20871"/>
              <wp:lineTo x="6935" y="20871"/>
              <wp:lineTo x="16182" y="16896"/>
              <wp:lineTo x="16182" y="15902"/>
              <wp:lineTo x="19383" y="6957"/>
              <wp:lineTo x="18850" y="2982"/>
              <wp:lineTo x="5690" y="0"/>
              <wp:lineTo x="0" y="0"/>
            </wp:wrapPolygon>
          </wp:wrapThrough>
          <wp:docPr id="5" name="Afbeelding 5" descr="Europees Logo met tekst medegefinancierd door de Europese Un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4" descr="Europees Logo met tekst medegefinancierd door de Europese Un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3940" cy="414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b/>
        <w:bCs/>
        <w:color w:val="004A99"/>
      </w:rPr>
      <w:t xml:space="preserve">Programma </w:t>
    </w:r>
    <w:r w:rsidR="00C74F76">
      <w:rPr>
        <w:rFonts w:asciiTheme="minorHAnsi" w:hAnsiTheme="minorHAnsi" w:cstheme="minorHAnsi"/>
        <w:b/>
        <w:bCs/>
        <w:color w:val="004A99"/>
      </w:rPr>
      <w:t>JTF</w:t>
    </w:r>
    <w:r>
      <w:rPr>
        <w:rFonts w:asciiTheme="minorHAnsi" w:hAnsiTheme="minorHAnsi" w:cstheme="minorHAnsi"/>
        <w:b/>
        <w:bCs/>
        <w:color w:val="004A99"/>
      </w:rPr>
      <w:t xml:space="preserve"> 2021-2027</w:t>
    </w:r>
  </w:p>
  <w:p w14:paraId="38DD79B5" w14:textId="77777777" w:rsidR="00255E6E" w:rsidRPr="00D055EB" w:rsidRDefault="00255E6E" w:rsidP="00D055E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7E78" w14:textId="77777777" w:rsidR="00255E6E" w:rsidRDefault="00255E6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8D51" w14:textId="77777777" w:rsidR="00102CAF" w:rsidRPr="00571B71" w:rsidRDefault="00C74F76" w:rsidP="00571B71">
      <w:pPr>
        <w:spacing w:line="240" w:lineRule="auto"/>
        <w:rPr>
          <w:sz w:val="14"/>
        </w:rPr>
      </w:pPr>
      <w:r>
        <w:rPr>
          <w:sz w:val="14"/>
        </w:rPr>
        <w:pict w14:anchorId="122F5AA2">
          <v:rect id="_x0000_i1025" style="width:453.6pt;height:1pt" o:hralign="center" o:hrstd="t" o:hrnoshade="t" o:hr="t" fillcolor="black [3213]" stroked="f"/>
        </w:pict>
      </w:r>
    </w:p>
  </w:footnote>
  <w:footnote w:type="continuationSeparator" w:id="0">
    <w:p w14:paraId="7347C7CD" w14:textId="77777777" w:rsidR="00102CAF" w:rsidRPr="00571B71" w:rsidRDefault="00102CAF" w:rsidP="00DD409F">
      <w:pPr>
        <w:spacing w:line="240" w:lineRule="auto"/>
        <w:rPr>
          <w:sz w:val="14"/>
        </w:rPr>
      </w:pPr>
      <w:r w:rsidRPr="00571B71">
        <w:rPr>
          <w:sz w:val="14"/>
        </w:rPr>
        <w:continuationSeparator/>
      </w:r>
    </w:p>
  </w:footnote>
  <w:footnote w:type="continuationNotice" w:id="1">
    <w:p w14:paraId="6F31F187" w14:textId="77777777" w:rsidR="00102CAF" w:rsidRPr="00571B71" w:rsidRDefault="00102CAF" w:rsidP="00AC7021">
      <w:pPr>
        <w:spacing w:line="240" w:lineRule="auto"/>
        <w:ind w:left="284" w:hanging="284"/>
        <w:rPr>
          <w:rFonts w:cs="Arial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85BA0" w14:textId="77777777" w:rsidR="00255E6E" w:rsidRDefault="00255E6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5B6F" w14:textId="77777777" w:rsidR="00255E6E" w:rsidRDefault="00255E6E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EBCFC" w14:textId="77777777" w:rsidR="00255E6E" w:rsidRDefault="00255E6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FB50DCAE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434FA6"/>
    <w:multiLevelType w:val="hybridMultilevel"/>
    <w:tmpl w:val="A5CC1DD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A3B4F"/>
    <w:multiLevelType w:val="hybridMultilevel"/>
    <w:tmpl w:val="D422A4BA"/>
    <w:lvl w:ilvl="0" w:tplc="E9B459DC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FE1A6F"/>
    <w:multiLevelType w:val="hybridMultilevel"/>
    <w:tmpl w:val="19B23282"/>
    <w:lvl w:ilvl="0" w:tplc="E200DF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6D4"/>
    <w:multiLevelType w:val="hybridMultilevel"/>
    <w:tmpl w:val="B5840CB0"/>
    <w:lvl w:ilvl="0" w:tplc="F1169F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2291" w:hanging="360"/>
      </w:pPr>
    </w:lvl>
    <w:lvl w:ilvl="2" w:tplc="0413001B" w:tentative="1">
      <w:start w:val="1"/>
      <w:numFmt w:val="lowerRoman"/>
      <w:lvlText w:val="%3."/>
      <w:lvlJc w:val="right"/>
      <w:pPr>
        <w:ind w:left="3011" w:hanging="180"/>
      </w:pPr>
    </w:lvl>
    <w:lvl w:ilvl="3" w:tplc="0413000F" w:tentative="1">
      <w:start w:val="1"/>
      <w:numFmt w:val="decimal"/>
      <w:lvlText w:val="%4."/>
      <w:lvlJc w:val="left"/>
      <w:pPr>
        <w:ind w:left="3731" w:hanging="360"/>
      </w:pPr>
    </w:lvl>
    <w:lvl w:ilvl="4" w:tplc="04130019" w:tentative="1">
      <w:start w:val="1"/>
      <w:numFmt w:val="lowerLetter"/>
      <w:lvlText w:val="%5."/>
      <w:lvlJc w:val="left"/>
      <w:pPr>
        <w:ind w:left="4451" w:hanging="360"/>
      </w:pPr>
    </w:lvl>
    <w:lvl w:ilvl="5" w:tplc="0413001B" w:tentative="1">
      <w:start w:val="1"/>
      <w:numFmt w:val="lowerRoman"/>
      <w:lvlText w:val="%6."/>
      <w:lvlJc w:val="right"/>
      <w:pPr>
        <w:ind w:left="5171" w:hanging="180"/>
      </w:pPr>
    </w:lvl>
    <w:lvl w:ilvl="6" w:tplc="0413000F" w:tentative="1">
      <w:start w:val="1"/>
      <w:numFmt w:val="decimal"/>
      <w:lvlText w:val="%7."/>
      <w:lvlJc w:val="left"/>
      <w:pPr>
        <w:ind w:left="5891" w:hanging="360"/>
      </w:pPr>
    </w:lvl>
    <w:lvl w:ilvl="7" w:tplc="04130019" w:tentative="1">
      <w:start w:val="1"/>
      <w:numFmt w:val="lowerLetter"/>
      <w:lvlText w:val="%8."/>
      <w:lvlJc w:val="left"/>
      <w:pPr>
        <w:ind w:left="6611" w:hanging="360"/>
      </w:pPr>
    </w:lvl>
    <w:lvl w:ilvl="8" w:tplc="0413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821DC6"/>
    <w:multiLevelType w:val="hybridMultilevel"/>
    <w:tmpl w:val="C7B4CD64"/>
    <w:lvl w:ilvl="0" w:tplc="2A96165A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8" w15:restartNumberingAfterBreak="0">
    <w:nsid w:val="3A0E57EE"/>
    <w:multiLevelType w:val="hybridMultilevel"/>
    <w:tmpl w:val="00CC034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F055E"/>
    <w:multiLevelType w:val="hybridMultilevel"/>
    <w:tmpl w:val="A7643C22"/>
    <w:lvl w:ilvl="0" w:tplc="3E3E6226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447EF"/>
    <w:multiLevelType w:val="hybridMultilevel"/>
    <w:tmpl w:val="D6ACFEF4"/>
    <w:lvl w:ilvl="0" w:tplc="B83080B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7919D8"/>
    <w:multiLevelType w:val="hybridMultilevel"/>
    <w:tmpl w:val="5008B37E"/>
    <w:lvl w:ilvl="0" w:tplc="A23EA0C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E7995"/>
    <w:multiLevelType w:val="hybridMultilevel"/>
    <w:tmpl w:val="1A7A278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D35CC"/>
    <w:multiLevelType w:val="hybridMultilevel"/>
    <w:tmpl w:val="A252BCD4"/>
    <w:lvl w:ilvl="0" w:tplc="DCE6E4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E557F7"/>
    <w:multiLevelType w:val="hybridMultilevel"/>
    <w:tmpl w:val="45728422"/>
    <w:lvl w:ilvl="0" w:tplc="61429CC2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136357"/>
    <w:multiLevelType w:val="hybridMultilevel"/>
    <w:tmpl w:val="A7D63286"/>
    <w:lvl w:ilvl="0" w:tplc="A8FE8F9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9459D"/>
    <w:multiLevelType w:val="hybridMultilevel"/>
    <w:tmpl w:val="D5F847F6"/>
    <w:lvl w:ilvl="0" w:tplc="4ABC7282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F4BB7"/>
    <w:multiLevelType w:val="hybridMultilevel"/>
    <w:tmpl w:val="FAE6FE90"/>
    <w:lvl w:ilvl="0" w:tplc="670A581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84275">
    <w:abstractNumId w:val="9"/>
  </w:num>
  <w:num w:numId="2" w16cid:durableId="564023745">
    <w:abstractNumId w:val="4"/>
  </w:num>
  <w:num w:numId="3" w16cid:durableId="393117574">
    <w:abstractNumId w:val="16"/>
  </w:num>
  <w:num w:numId="4" w16cid:durableId="225921541">
    <w:abstractNumId w:val="7"/>
  </w:num>
  <w:num w:numId="5" w16cid:durableId="1452626565">
    <w:abstractNumId w:val="0"/>
  </w:num>
  <w:num w:numId="6" w16cid:durableId="1858157873">
    <w:abstractNumId w:val="14"/>
  </w:num>
  <w:num w:numId="7" w16cid:durableId="1275400112">
    <w:abstractNumId w:val="2"/>
  </w:num>
  <w:num w:numId="8" w16cid:durableId="715473808">
    <w:abstractNumId w:val="10"/>
  </w:num>
  <w:num w:numId="9" w16cid:durableId="1863474757">
    <w:abstractNumId w:val="6"/>
  </w:num>
  <w:num w:numId="10" w16cid:durableId="1232887319">
    <w:abstractNumId w:val="7"/>
  </w:num>
  <w:num w:numId="11" w16cid:durableId="1329744550">
    <w:abstractNumId w:val="7"/>
  </w:num>
  <w:num w:numId="12" w16cid:durableId="1379014605">
    <w:abstractNumId w:val="3"/>
  </w:num>
  <w:num w:numId="13" w16cid:durableId="309024634">
    <w:abstractNumId w:val="5"/>
  </w:num>
  <w:num w:numId="14" w16cid:durableId="469320592">
    <w:abstractNumId w:val="11"/>
  </w:num>
  <w:num w:numId="15" w16cid:durableId="89353897">
    <w:abstractNumId w:val="12"/>
  </w:num>
  <w:num w:numId="16" w16cid:durableId="963315741">
    <w:abstractNumId w:val="13"/>
  </w:num>
  <w:num w:numId="17" w16cid:durableId="266162271">
    <w:abstractNumId w:val="17"/>
  </w:num>
  <w:num w:numId="18" w16cid:durableId="1538665444">
    <w:abstractNumId w:val="1"/>
  </w:num>
  <w:num w:numId="19" w16cid:durableId="2068525966">
    <w:abstractNumId w:val="8"/>
  </w:num>
  <w:num w:numId="20" w16cid:durableId="18441242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284"/>
  <w:hyphenationZone w:val="425"/>
  <w:characterSpacingControl w:val="doNotCompress"/>
  <w:hdrShapeDefaults>
    <o:shapedefaults v:ext="edit" spidmax="75778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AF"/>
    <w:rsid w:val="00021666"/>
    <w:rsid w:val="00072673"/>
    <w:rsid w:val="000D1C37"/>
    <w:rsid w:val="000D3E45"/>
    <w:rsid w:val="000F3550"/>
    <w:rsid w:val="00102CAF"/>
    <w:rsid w:val="00102D36"/>
    <w:rsid w:val="00110A65"/>
    <w:rsid w:val="00114B25"/>
    <w:rsid w:val="001248A8"/>
    <w:rsid w:val="00147844"/>
    <w:rsid w:val="00157BCE"/>
    <w:rsid w:val="00185309"/>
    <w:rsid w:val="001955D0"/>
    <w:rsid w:val="00197612"/>
    <w:rsid w:val="001A5F61"/>
    <w:rsid w:val="001B5673"/>
    <w:rsid w:val="001B5BF7"/>
    <w:rsid w:val="001C517A"/>
    <w:rsid w:val="001D03DE"/>
    <w:rsid w:val="001D2F98"/>
    <w:rsid w:val="001E525E"/>
    <w:rsid w:val="00201945"/>
    <w:rsid w:val="00211907"/>
    <w:rsid w:val="00255E6E"/>
    <w:rsid w:val="00267E3F"/>
    <w:rsid w:val="0028560D"/>
    <w:rsid w:val="002A1800"/>
    <w:rsid w:val="002A40B7"/>
    <w:rsid w:val="002A62AB"/>
    <w:rsid w:val="002C0F9A"/>
    <w:rsid w:val="002D53F5"/>
    <w:rsid w:val="002D7EE3"/>
    <w:rsid w:val="002F2904"/>
    <w:rsid w:val="003006FE"/>
    <w:rsid w:val="00304109"/>
    <w:rsid w:val="00326FA1"/>
    <w:rsid w:val="003408E8"/>
    <w:rsid w:val="00343FA7"/>
    <w:rsid w:val="0034652F"/>
    <w:rsid w:val="00347686"/>
    <w:rsid w:val="003779A9"/>
    <w:rsid w:val="003812AF"/>
    <w:rsid w:val="003849F9"/>
    <w:rsid w:val="003950D3"/>
    <w:rsid w:val="003D6486"/>
    <w:rsid w:val="004138C8"/>
    <w:rsid w:val="00414E29"/>
    <w:rsid w:val="0042793D"/>
    <w:rsid w:val="00447DEC"/>
    <w:rsid w:val="00452EBF"/>
    <w:rsid w:val="00454CF1"/>
    <w:rsid w:val="00455B0E"/>
    <w:rsid w:val="004622C9"/>
    <w:rsid w:val="00465D20"/>
    <w:rsid w:val="0047090C"/>
    <w:rsid w:val="00495FA1"/>
    <w:rsid w:val="00497D4C"/>
    <w:rsid w:val="004C76F8"/>
    <w:rsid w:val="004D0AB4"/>
    <w:rsid w:val="004D55F1"/>
    <w:rsid w:val="004D7111"/>
    <w:rsid w:val="00517099"/>
    <w:rsid w:val="00524790"/>
    <w:rsid w:val="005471E0"/>
    <w:rsid w:val="00556EF5"/>
    <w:rsid w:val="00571B15"/>
    <w:rsid w:val="00571B71"/>
    <w:rsid w:val="005831C5"/>
    <w:rsid w:val="005A0EE6"/>
    <w:rsid w:val="005A73BD"/>
    <w:rsid w:val="005C1E2B"/>
    <w:rsid w:val="005C24E8"/>
    <w:rsid w:val="005D4A60"/>
    <w:rsid w:val="005E6B57"/>
    <w:rsid w:val="005F34FE"/>
    <w:rsid w:val="005F60F6"/>
    <w:rsid w:val="00615E39"/>
    <w:rsid w:val="00621815"/>
    <w:rsid w:val="00622124"/>
    <w:rsid w:val="00627D64"/>
    <w:rsid w:val="00630F0B"/>
    <w:rsid w:val="00650DB0"/>
    <w:rsid w:val="006571CE"/>
    <w:rsid w:val="00685E27"/>
    <w:rsid w:val="006A53D1"/>
    <w:rsid w:val="006D3559"/>
    <w:rsid w:val="006F05CC"/>
    <w:rsid w:val="006F631B"/>
    <w:rsid w:val="006F6F4B"/>
    <w:rsid w:val="007045B8"/>
    <w:rsid w:val="0075030E"/>
    <w:rsid w:val="00773122"/>
    <w:rsid w:val="007840F7"/>
    <w:rsid w:val="007B3E3F"/>
    <w:rsid w:val="007C4344"/>
    <w:rsid w:val="007F3ECE"/>
    <w:rsid w:val="007F5D2B"/>
    <w:rsid w:val="00821B86"/>
    <w:rsid w:val="00822991"/>
    <w:rsid w:val="00834F47"/>
    <w:rsid w:val="008418FE"/>
    <w:rsid w:val="00877CD3"/>
    <w:rsid w:val="00881667"/>
    <w:rsid w:val="008858B5"/>
    <w:rsid w:val="00893CDE"/>
    <w:rsid w:val="008C4B99"/>
    <w:rsid w:val="008E37DF"/>
    <w:rsid w:val="008E68F2"/>
    <w:rsid w:val="00912F32"/>
    <w:rsid w:val="009226F1"/>
    <w:rsid w:val="00925438"/>
    <w:rsid w:val="0093269F"/>
    <w:rsid w:val="00941F21"/>
    <w:rsid w:val="009436D9"/>
    <w:rsid w:val="0098669E"/>
    <w:rsid w:val="00995CA7"/>
    <w:rsid w:val="00996F85"/>
    <w:rsid w:val="009A7A6D"/>
    <w:rsid w:val="009C31BE"/>
    <w:rsid w:val="009C7C52"/>
    <w:rsid w:val="009D5089"/>
    <w:rsid w:val="00A01C22"/>
    <w:rsid w:val="00A30351"/>
    <w:rsid w:val="00A37D5B"/>
    <w:rsid w:val="00A76A29"/>
    <w:rsid w:val="00AC7021"/>
    <w:rsid w:val="00AD1F75"/>
    <w:rsid w:val="00AF6D7F"/>
    <w:rsid w:val="00B017C8"/>
    <w:rsid w:val="00B06DEE"/>
    <w:rsid w:val="00B216D8"/>
    <w:rsid w:val="00B37AF9"/>
    <w:rsid w:val="00B51362"/>
    <w:rsid w:val="00B769B1"/>
    <w:rsid w:val="00B83C70"/>
    <w:rsid w:val="00BA3684"/>
    <w:rsid w:val="00BB0726"/>
    <w:rsid w:val="00BB6462"/>
    <w:rsid w:val="00BD598B"/>
    <w:rsid w:val="00BE1B48"/>
    <w:rsid w:val="00BF2E34"/>
    <w:rsid w:val="00C344BC"/>
    <w:rsid w:val="00C376F7"/>
    <w:rsid w:val="00C47F95"/>
    <w:rsid w:val="00C62B9B"/>
    <w:rsid w:val="00C72E38"/>
    <w:rsid w:val="00C74F76"/>
    <w:rsid w:val="00C76D71"/>
    <w:rsid w:val="00C80912"/>
    <w:rsid w:val="00C93E9E"/>
    <w:rsid w:val="00CB4578"/>
    <w:rsid w:val="00CC0DF7"/>
    <w:rsid w:val="00CD1E0D"/>
    <w:rsid w:val="00D055EB"/>
    <w:rsid w:val="00D1166C"/>
    <w:rsid w:val="00D1255B"/>
    <w:rsid w:val="00D40777"/>
    <w:rsid w:val="00D50155"/>
    <w:rsid w:val="00D548EE"/>
    <w:rsid w:val="00D7141E"/>
    <w:rsid w:val="00D8134C"/>
    <w:rsid w:val="00D842D8"/>
    <w:rsid w:val="00D95557"/>
    <w:rsid w:val="00DA27F6"/>
    <w:rsid w:val="00DA6C3D"/>
    <w:rsid w:val="00DB5269"/>
    <w:rsid w:val="00DD409F"/>
    <w:rsid w:val="00DF290B"/>
    <w:rsid w:val="00E005DA"/>
    <w:rsid w:val="00E01953"/>
    <w:rsid w:val="00E01DCF"/>
    <w:rsid w:val="00E227AA"/>
    <w:rsid w:val="00E229CF"/>
    <w:rsid w:val="00E43808"/>
    <w:rsid w:val="00E47110"/>
    <w:rsid w:val="00E51BDE"/>
    <w:rsid w:val="00E7133A"/>
    <w:rsid w:val="00E74C72"/>
    <w:rsid w:val="00E7563F"/>
    <w:rsid w:val="00E817DA"/>
    <w:rsid w:val="00EC003B"/>
    <w:rsid w:val="00EC2A89"/>
    <w:rsid w:val="00ED1D74"/>
    <w:rsid w:val="00EE515E"/>
    <w:rsid w:val="00EF4900"/>
    <w:rsid w:val="00F13C3C"/>
    <w:rsid w:val="00F23A27"/>
    <w:rsid w:val="00F26463"/>
    <w:rsid w:val="00F5399E"/>
    <w:rsid w:val="00F55147"/>
    <w:rsid w:val="00F600BE"/>
    <w:rsid w:val="00F635D2"/>
    <w:rsid w:val="00F82C28"/>
    <w:rsid w:val="00F9314C"/>
    <w:rsid w:val="00F953EF"/>
    <w:rsid w:val="00FA3B14"/>
    <w:rsid w:val="00FA4F00"/>
    <w:rsid w:val="00FB0384"/>
    <w:rsid w:val="00FB42F5"/>
    <w:rsid w:val="00FD3202"/>
    <w:rsid w:val="00FD48E7"/>
    <w:rsid w:val="00FE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  <w14:docId w14:val="58F310CA"/>
  <w15:chartTrackingRefBased/>
  <w15:docId w15:val="{DD59A4BF-3CAB-4448-99F0-93B2E598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eastAsiaTheme="majorEastAsia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eastAsiaTheme="majorEastAsia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77CD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77CD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77CD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77CD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77CD3"/>
    <w:rPr>
      <w:b/>
      <w:bCs/>
      <w:szCs w:val="20"/>
    </w:rPr>
  </w:style>
  <w:style w:type="paragraph" w:styleId="Revisie">
    <w:name w:val="Revision"/>
    <w:hidden/>
    <w:uiPriority w:val="99"/>
    <w:semiHidden/>
    <w:rsid w:val="0047090C"/>
    <w:pPr>
      <w:spacing w:line="240" w:lineRule="auto"/>
      <w:ind w:left="0" w:firstLine="0"/>
    </w:pPr>
  </w:style>
  <w:style w:type="character" w:styleId="Hyperlink">
    <w:name w:val="Hyperlink"/>
    <w:basedOn w:val="Standaardalinea-lettertype"/>
    <w:uiPriority w:val="99"/>
    <w:unhideWhenUsed/>
    <w:rsid w:val="00C47F95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622124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124"/>
    <w:rPr>
      <w:color w:val="954F72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rsid w:val="00C76D7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6D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rsid w:val="00C76D7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6D7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styleId="Subtielebenadrukking">
    <w:name w:val="Subtle Emphasis"/>
    <w:basedOn w:val="Standaardalinea-lettertype"/>
    <w:uiPriority w:val="19"/>
    <w:rsid w:val="00C76D71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rsid w:val="00C76D71"/>
    <w:rPr>
      <w:i/>
      <w:iCs/>
    </w:rPr>
  </w:style>
  <w:style w:type="character" w:styleId="Intensievebenadrukking">
    <w:name w:val="Intense Emphasis"/>
    <w:basedOn w:val="Standaardalinea-lettertype"/>
    <w:uiPriority w:val="21"/>
    <w:rsid w:val="00C76D71"/>
    <w:rPr>
      <w:i/>
      <w:iCs/>
      <w:color w:val="4472C4" w:themeColor="accent1"/>
    </w:rPr>
  </w:style>
  <w:style w:type="character" w:styleId="Zwaar">
    <w:name w:val="Strong"/>
    <w:basedOn w:val="Standaardalinea-lettertype"/>
    <w:uiPriority w:val="22"/>
    <w:rsid w:val="00C76D7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rsid w:val="00C76D7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6D71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rsid w:val="00C76D7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6D71"/>
    <w:rPr>
      <w:i/>
      <w:iCs/>
      <w:color w:val="4472C4" w:themeColor="accent1"/>
    </w:rPr>
  </w:style>
  <w:style w:type="character" w:styleId="Titelvanboek">
    <w:name w:val="Book Title"/>
    <w:basedOn w:val="Standaardalinea-lettertype"/>
    <w:uiPriority w:val="33"/>
    <w:rsid w:val="00C76D71"/>
    <w:rPr>
      <w:b/>
      <w:bCs/>
      <w:i/>
      <w:iCs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255E6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55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435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1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legal-content/NL/TXT/PDF/?uri=CELEX:32014R0651&amp;from=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D56284B09D046B46D88F2B24AA64A" ma:contentTypeVersion="14" ma:contentTypeDescription="Een nieuw document maken." ma:contentTypeScope="" ma:versionID="fe98e8c221f35a196cfc3d3864f3ca24">
  <xsd:schema xmlns:xsd="http://www.w3.org/2001/XMLSchema" xmlns:xs="http://www.w3.org/2001/XMLSchema" xmlns:p="http://schemas.microsoft.com/office/2006/metadata/properties" xmlns:ns2="3ddcb2a4-cf8d-4370-96a7-ea7733aac473" xmlns:ns3="3b425e72-3b13-4f1f-a35b-bdc466a72742" xmlns:ns4="53488529-b61a-446c-bc3c-940c1e2fbf47" targetNamespace="http://schemas.microsoft.com/office/2006/metadata/properties" ma:root="true" ma:fieldsID="45cc86d6ce0f88e0bf872331cb71b18e" ns2:_="" ns3:_="" ns4:_="">
    <xsd:import namespace="3ddcb2a4-cf8d-4370-96a7-ea7733aac473"/>
    <xsd:import namespace="3b425e72-3b13-4f1f-a35b-bdc466a72742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cb2a4-cf8d-4370-96a7-ea7733aac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5e72-3b13-4f1f-a35b-bdc466a727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dcb2a4-cf8d-4370-96a7-ea7733aac473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Props1.xml><?xml version="1.0" encoding="utf-8"?>
<ds:datastoreItem xmlns:ds="http://schemas.openxmlformats.org/officeDocument/2006/customXml" ds:itemID="{C9E0A198-399F-43A8-9D7A-77FC36C3CC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7323EE-3FC1-4A9D-B24B-B04EAF92D836}"/>
</file>

<file path=customXml/itemProps3.xml><?xml version="1.0" encoding="utf-8"?>
<ds:datastoreItem xmlns:ds="http://schemas.openxmlformats.org/officeDocument/2006/customXml" ds:itemID="{438A0954-E7DE-45CA-8A91-380E565BE2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7891FC-DEB3-415E-9593-2036FD1362C7}">
  <ds:schemaRefs>
    <ds:schemaRef ds:uri="http://schemas.microsoft.com/office/2006/metadata/properties"/>
    <ds:schemaRef ds:uri="http://schemas.microsoft.com/office/infopath/2007/PartnerControls"/>
    <ds:schemaRef ds:uri="3251086a-4173-45aa-a638-81eb6a300a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Gouw, Roeland</dc:creator>
  <cp:keywords/>
  <dc:description/>
  <cp:lastModifiedBy>Ingmar Voorhaar</cp:lastModifiedBy>
  <cp:revision>3</cp:revision>
  <cp:lastPrinted>2019-11-18T13:40:00Z</cp:lastPrinted>
  <dcterms:created xsi:type="dcterms:W3CDTF">2023-10-03T10:46:00Z</dcterms:created>
  <dcterms:modified xsi:type="dcterms:W3CDTF">2023-10-18T07:36:00Z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0x0101002D0D56284B09D046B46D88F2B24AA64A</vt:lpwstr>
  </property>
  <property fmtid="{D5CDD505-2E9C-101B-9397-08002B2CF9AE}" pid="3" name="MediaServiceImageTags">
    <vt:lpwstr/>
  </property>
</Properties>
</file>