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A6DF0" w14:textId="77777777" w:rsidR="00143A13" w:rsidRDefault="00143A13" w:rsidP="00102CAF">
      <w:pPr>
        <w:rPr>
          <w:b/>
          <w:bCs/>
          <w:sz w:val="24"/>
          <w:szCs w:val="24"/>
        </w:rPr>
      </w:pPr>
      <w:r w:rsidRPr="00C76D71">
        <w:rPr>
          <w:rStyle w:val="Kop1Char"/>
          <w:b/>
          <w:bCs/>
          <w:sz w:val="28"/>
          <w:szCs w:val="28"/>
        </w:rPr>
        <w:t>Formulier staatssteunanalyse</w:t>
      </w:r>
      <w:r w:rsidRPr="00E96213">
        <w:rPr>
          <w:b/>
          <w:bCs/>
          <w:sz w:val="24"/>
          <w:szCs w:val="24"/>
        </w:rPr>
        <w:t xml:space="preserve"> </w:t>
      </w:r>
    </w:p>
    <w:p w14:paraId="65BD1524" w14:textId="79F9E1D7" w:rsidR="00E96213" w:rsidRDefault="00143A13" w:rsidP="00102CAF">
      <w:r>
        <w:rPr>
          <w:b/>
          <w:bCs/>
          <w:sz w:val="24"/>
          <w:szCs w:val="24"/>
        </w:rPr>
        <w:br/>
      </w:r>
      <w:r w:rsidR="00102CAF" w:rsidRPr="00E96213">
        <w:rPr>
          <w:b/>
          <w:bCs/>
          <w:sz w:val="24"/>
          <w:szCs w:val="24"/>
        </w:rPr>
        <w:t xml:space="preserve">artikel </w:t>
      </w:r>
      <w:r w:rsidR="005F0C03">
        <w:rPr>
          <w:b/>
          <w:bCs/>
          <w:sz w:val="24"/>
          <w:szCs w:val="24"/>
        </w:rPr>
        <w:t>14</w:t>
      </w:r>
      <w:r w:rsidR="00E96213" w:rsidRPr="00E96213">
        <w:rPr>
          <w:b/>
          <w:bCs/>
          <w:sz w:val="24"/>
          <w:szCs w:val="24"/>
        </w:rPr>
        <w:t>:</w:t>
      </w:r>
      <w:r w:rsidR="00E96213">
        <w:rPr>
          <w:b/>
          <w:bCs/>
          <w:sz w:val="24"/>
          <w:szCs w:val="24"/>
        </w:rPr>
        <w:t xml:space="preserve"> </w:t>
      </w:r>
      <w:r w:rsidR="005F0C03">
        <w:rPr>
          <w:b/>
          <w:bCs/>
          <w:sz w:val="24"/>
          <w:szCs w:val="24"/>
        </w:rPr>
        <w:t>regionale investeringssteun</w:t>
      </w:r>
    </w:p>
    <w:p w14:paraId="0020B963" w14:textId="1A5F4E4F" w:rsidR="00E96213" w:rsidRPr="00615E39" w:rsidRDefault="00E96213" w:rsidP="00574746">
      <w:pPr>
        <w:jc w:val="both"/>
        <w:rPr>
          <w:b/>
          <w:bCs/>
          <w:u w:val="single"/>
        </w:rPr>
      </w:pPr>
      <w:r>
        <w:rPr>
          <w:b/>
          <w:bCs/>
          <w:u w:val="single"/>
        </w:rPr>
        <w:br/>
      </w:r>
      <w:r w:rsidRPr="00615E39">
        <w:rPr>
          <w:b/>
          <w:bCs/>
          <w:u w:val="single"/>
        </w:rPr>
        <w:t>Inleiding</w:t>
      </w:r>
    </w:p>
    <w:p w14:paraId="0274AC3D" w14:textId="3519C25D" w:rsidR="00E96213" w:rsidRPr="00495FA1" w:rsidRDefault="00E96213" w:rsidP="00574746">
      <w:pPr>
        <w:jc w:val="both"/>
      </w:pPr>
      <w:r w:rsidRPr="00495FA1">
        <w:t xml:space="preserve">Om subsidie te mogen toekennen aan een project, moeten de activiteiten ‘staatssteunproof’ zijn. De Europese Commissie noemt de nodige voorwaarden op basis waarvan staatssteun mag worden verleend. Deze voorwaarden worden toegelicht in de artikelen van de zogenaamde </w:t>
      </w:r>
      <w:hyperlink r:id="rId11" w:history="1">
        <w:r w:rsidRPr="00495FA1">
          <w:rPr>
            <w:rStyle w:val="Hyperlink"/>
            <w:color w:val="auto"/>
          </w:rPr>
          <w:t>Algemene Groepsvrijstellingsverordening </w:t>
        </w:r>
      </w:hyperlink>
      <w:r w:rsidRPr="00495FA1">
        <w:t>(AGVV).</w:t>
      </w:r>
    </w:p>
    <w:p w14:paraId="51004626" w14:textId="77777777" w:rsidR="00E96213" w:rsidRPr="00495FA1" w:rsidRDefault="00E96213" w:rsidP="00574746">
      <w:pPr>
        <w:jc w:val="both"/>
      </w:pPr>
    </w:p>
    <w:p w14:paraId="65678630" w14:textId="75A28BB7" w:rsidR="00574746" w:rsidRDefault="00E96213" w:rsidP="00574746">
      <w:pPr>
        <w:jc w:val="both"/>
      </w:pPr>
      <w:r w:rsidRPr="00495FA1">
        <w:t>Eén van de artikelen die gebruikt k</w:t>
      </w:r>
      <w:r>
        <w:t>an</w:t>
      </w:r>
      <w:r w:rsidRPr="00495FA1">
        <w:t xml:space="preserve"> worden is artikel </w:t>
      </w:r>
      <w:r w:rsidR="005F0C03">
        <w:t>14</w:t>
      </w:r>
      <w:r w:rsidRPr="00495FA1">
        <w:t xml:space="preserve">. Dit artikel gaat over </w:t>
      </w:r>
      <w:r w:rsidR="00574746">
        <w:t>maatregelen inzake</w:t>
      </w:r>
      <w:r w:rsidR="00E874AD">
        <w:t xml:space="preserve"> </w:t>
      </w:r>
      <w:r w:rsidR="005F0C03">
        <w:t xml:space="preserve">regionale </w:t>
      </w:r>
      <w:r w:rsidRPr="00E96213">
        <w:t>investeringssteun</w:t>
      </w:r>
      <w:r w:rsidRPr="00495FA1">
        <w:t xml:space="preserve">. </w:t>
      </w:r>
    </w:p>
    <w:p w14:paraId="12900B8B" w14:textId="4F93C437" w:rsidR="00E96213" w:rsidRDefault="00E96213" w:rsidP="00574746">
      <w:pPr>
        <w:jc w:val="both"/>
      </w:pPr>
      <w:r w:rsidRPr="00495FA1">
        <w:br/>
        <w:t>In d</w:t>
      </w:r>
      <w:r w:rsidR="00285CEA">
        <w:t>it</w:t>
      </w:r>
      <w:r w:rsidRPr="00495FA1">
        <w:t xml:space="preserve"> </w:t>
      </w:r>
      <w:r w:rsidR="00143A13">
        <w:t xml:space="preserve">formulier </w:t>
      </w:r>
      <w:r w:rsidR="00143A13" w:rsidRPr="00495FA1">
        <w:t>staatssteun</w:t>
      </w:r>
      <w:r w:rsidR="00143A13">
        <w:t>analyse</w:t>
      </w:r>
      <w:r w:rsidRPr="00495FA1">
        <w:t xml:space="preserve"> is het aan de aanvrager om in de tekstvakken, per lid van artikel </w:t>
      </w:r>
      <w:r w:rsidR="005F0C03">
        <w:t>14</w:t>
      </w:r>
      <w:r w:rsidRPr="00495FA1">
        <w:t xml:space="preserve">, aan te geven waarom het project voldoet aan de gestelde voorwaarden. </w:t>
      </w:r>
      <w:r>
        <w:br/>
      </w:r>
    </w:p>
    <w:p w14:paraId="3B178EB1" w14:textId="77777777" w:rsidR="00E96213" w:rsidRDefault="00E96213" w:rsidP="00574746">
      <w:pPr>
        <w:jc w:val="both"/>
      </w:pPr>
      <w:r>
        <w:t xml:space="preserve">Let op: u geeft een toelichting in de tekstblokken.  </w:t>
      </w:r>
    </w:p>
    <w:p w14:paraId="0636D1F1" w14:textId="77777777" w:rsidR="00E96213" w:rsidRPr="00E96213" w:rsidRDefault="00E96213" w:rsidP="00574746">
      <w:pPr>
        <w:jc w:val="both"/>
        <w:rPr>
          <w:b/>
          <w:bCs/>
        </w:rPr>
      </w:pPr>
    </w:p>
    <w:p w14:paraId="56F522EE" w14:textId="77777777" w:rsidR="00E96213" w:rsidRDefault="00E96213" w:rsidP="00574746">
      <w:pPr>
        <w:jc w:val="both"/>
      </w:pPr>
    </w:p>
    <w:p w14:paraId="6EBED906" w14:textId="0802E93F" w:rsidR="00E96213" w:rsidRDefault="000A1E78" w:rsidP="00574746">
      <w:pPr>
        <w:jc w:val="both"/>
      </w:pPr>
      <w:r w:rsidRPr="00326FA1">
        <w:rPr>
          <w:b/>
          <w:bCs/>
          <w:i/>
          <w:iCs/>
          <w:u w:val="single"/>
        </w:rPr>
        <w:t xml:space="preserve">Art </w:t>
      </w:r>
      <w:r w:rsidR="005F0C03">
        <w:rPr>
          <w:b/>
          <w:bCs/>
          <w:i/>
          <w:iCs/>
          <w:u w:val="single"/>
        </w:rPr>
        <w:t>14</w:t>
      </w:r>
      <w:r w:rsidRPr="00326FA1">
        <w:rPr>
          <w:b/>
          <w:bCs/>
          <w:i/>
          <w:iCs/>
          <w:u w:val="single"/>
        </w:rPr>
        <w:t>, lid 1:</w:t>
      </w:r>
    </w:p>
    <w:p w14:paraId="6767B793" w14:textId="3D06B765" w:rsidR="005F0C03" w:rsidRPr="005F0C03" w:rsidRDefault="005F0C03" w:rsidP="00574746">
      <w:pPr>
        <w:jc w:val="both"/>
        <w:rPr>
          <w:i/>
          <w:iCs/>
        </w:rPr>
      </w:pPr>
      <w:r w:rsidRPr="005F0C03">
        <w:rPr>
          <w:i/>
          <w:iCs/>
        </w:rPr>
        <w:t>Maatregelen inzake regionale investeringssteun zijn verenigbaar</w:t>
      </w:r>
      <w:r>
        <w:rPr>
          <w:i/>
          <w:iCs/>
        </w:rPr>
        <w:t xml:space="preserve"> </w:t>
      </w:r>
      <w:r w:rsidRPr="005F0C03">
        <w:rPr>
          <w:i/>
          <w:iCs/>
        </w:rPr>
        <w:t>met de interne markt in de zin van artikel 107, lid 3, van het Verdrag</w:t>
      </w:r>
      <w:r>
        <w:rPr>
          <w:i/>
          <w:iCs/>
        </w:rPr>
        <w:t xml:space="preserve"> </w:t>
      </w:r>
      <w:r w:rsidRPr="005F0C03">
        <w:rPr>
          <w:i/>
          <w:iCs/>
        </w:rPr>
        <w:t>en zijn van de aanmeldingsverplichting van artikel 108, lid 3, van het</w:t>
      </w:r>
      <w:r>
        <w:rPr>
          <w:i/>
          <w:iCs/>
        </w:rPr>
        <w:t xml:space="preserve"> </w:t>
      </w:r>
      <w:r w:rsidRPr="005F0C03">
        <w:rPr>
          <w:i/>
          <w:iCs/>
        </w:rPr>
        <w:t>Verdrag vrijgesteld, mits de in dit artikel en in hoofdstuk I vastgestelde</w:t>
      </w:r>
    </w:p>
    <w:p w14:paraId="66704504" w14:textId="72EA8313" w:rsidR="00102CAF" w:rsidRDefault="005F0C03" w:rsidP="00574746">
      <w:pPr>
        <w:jc w:val="both"/>
        <w:rPr>
          <w:i/>
          <w:iCs/>
        </w:rPr>
      </w:pPr>
      <w:r w:rsidRPr="005F0C03">
        <w:rPr>
          <w:i/>
          <w:iCs/>
        </w:rPr>
        <w:t>voorwaarden zijn vervuld.</w:t>
      </w:r>
    </w:p>
    <w:p w14:paraId="29B3762D" w14:textId="1130068C" w:rsidR="005F0C03" w:rsidRDefault="005F0C03" w:rsidP="00574746">
      <w:pPr>
        <w:jc w:val="both"/>
        <w:rPr>
          <w:b/>
          <w:bCs/>
        </w:rPr>
      </w:pPr>
    </w:p>
    <w:p w14:paraId="09A6247D" w14:textId="443AE0CE" w:rsidR="00E8099F" w:rsidRPr="00F5125E" w:rsidRDefault="00E8099F" w:rsidP="00574746">
      <w:pPr>
        <w:jc w:val="both"/>
        <w:rPr>
          <w:b/>
          <w:bCs/>
        </w:rPr>
      </w:pPr>
      <w:r>
        <w:rPr>
          <w:b/>
          <w:bCs/>
        </w:rPr>
        <w:t xml:space="preserve">Definitie: </w:t>
      </w:r>
      <w:r>
        <w:t>„regionale investeringssteun”: regionale steun die wordt toegekend ten behoeve van een initiële investering of een initiële investering in nieuwe economische activiteiten.</w:t>
      </w:r>
    </w:p>
    <w:p w14:paraId="00002783" w14:textId="5B583219" w:rsidR="00F5125E" w:rsidRDefault="00F5125E" w:rsidP="00574746">
      <w:pPr>
        <w:jc w:val="both"/>
      </w:pPr>
      <w:r>
        <w:rPr>
          <w:noProof/>
          <w:lang w:eastAsia="nl-NL"/>
        </w:rPr>
        <mc:AlternateContent>
          <mc:Choice Requires="wps">
            <w:drawing>
              <wp:anchor distT="45720" distB="45720" distL="114300" distR="114300" simplePos="0" relativeHeight="251689984" behindDoc="0" locked="0" layoutInCell="1" allowOverlap="1" wp14:anchorId="3B5EC21D" wp14:editId="3D499406">
                <wp:simplePos x="0" y="0"/>
                <wp:positionH relativeFrom="margin">
                  <wp:posOffset>0</wp:posOffset>
                </wp:positionH>
                <wp:positionV relativeFrom="paragraph">
                  <wp:posOffset>222885</wp:posOffset>
                </wp:positionV>
                <wp:extent cx="5405119" cy="634364"/>
                <wp:effectExtent l="0" t="0" r="24765" b="13970"/>
                <wp:wrapTopAndBottom/>
                <wp:docPr id="13" name="Tekstvak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0E1A4293" w14:textId="254CD6E2" w:rsidR="00F5125E" w:rsidRPr="002A62AB" w:rsidRDefault="00F5125E" w:rsidP="00F5125E">
                            <w:pPr>
                              <w:jc w:val="both"/>
                              <w:rPr>
                                <w:b/>
                                <w:bCs/>
                              </w:rPr>
                            </w:pPr>
                            <w:r w:rsidRPr="002A62AB">
                              <w:rPr>
                                <w:b/>
                                <w:bCs/>
                              </w:rPr>
                              <w:t xml:space="preserve">Geef hier </w:t>
                            </w:r>
                            <w:r>
                              <w:rPr>
                                <w:b/>
                                <w:bCs/>
                              </w:rPr>
                              <w:t xml:space="preserve">aan waarom sprake is van een </w:t>
                            </w:r>
                            <w:r w:rsidRPr="00F5125E">
                              <w:rPr>
                                <w:b/>
                                <w:bCs/>
                              </w:rPr>
                              <w:t>initiële investering of een initiële investering in nieuwe economische activiteiten</w:t>
                            </w:r>
                            <w:r w:rsidRPr="002A62AB">
                              <w:rPr>
                                <w:b/>
                                <w:bCs/>
                              </w:rPr>
                              <w:t>:</w:t>
                            </w:r>
                          </w:p>
                          <w:p w14:paraId="2078A90B" w14:textId="77777777" w:rsidR="00F5125E" w:rsidRDefault="00F5125E" w:rsidP="00F5125E"/>
                          <w:p w14:paraId="4FF9C1D8" w14:textId="77777777" w:rsidR="00F5125E" w:rsidRDefault="00F5125E" w:rsidP="00F5125E"/>
                          <w:p w14:paraId="3B8E53CF" w14:textId="77777777" w:rsidR="00F5125E" w:rsidRDefault="00F5125E" w:rsidP="00F5125E"/>
                          <w:p w14:paraId="5E320BF5" w14:textId="77777777" w:rsidR="00F5125E" w:rsidRDefault="00F5125E" w:rsidP="00F5125E"/>
                          <w:p w14:paraId="41019517" w14:textId="77777777" w:rsidR="00F5125E" w:rsidRDefault="00F5125E" w:rsidP="00F5125E"/>
                          <w:p w14:paraId="74C15A16" w14:textId="77777777" w:rsidR="00F5125E" w:rsidRDefault="00F5125E" w:rsidP="00F5125E"/>
                          <w:p w14:paraId="38A9E9D1" w14:textId="77777777" w:rsidR="00F5125E" w:rsidRDefault="00F5125E" w:rsidP="00F5125E"/>
                          <w:p w14:paraId="697BB916" w14:textId="77777777" w:rsidR="00F5125E" w:rsidRDefault="00F5125E" w:rsidP="00F5125E"/>
                          <w:p w14:paraId="4A7869BE" w14:textId="77777777" w:rsidR="00F5125E" w:rsidRDefault="00F5125E" w:rsidP="00F5125E">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B5EC21D" id="_x0000_t202" coordsize="21600,21600" o:spt="202" path="m,l,21600r21600,l21600,xe">
                <v:stroke joinstyle="miter"/>
                <v:path gradientshapeok="t" o:connecttype="rect"/>
              </v:shapetype>
              <v:shape id="Tekstvak 13" o:spid="_x0000_s1026" type="#_x0000_t202" style="position:absolute;left:0;text-align:left;margin-left:0;margin-top:17.55pt;width:425.6pt;height:49.95pt;z-index:25168998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">
                <v:textbox style="mso-fit-shape-to-text:t">
                  <w:txbxContent>
                    <w:p w14:paraId="0E1A4293" w14:textId="254CD6E2" w:rsidR="00F5125E" w:rsidRPr="002A62AB" w:rsidRDefault="00F5125E" w:rsidP="00F5125E">
                      <w:pPr>
                        <w:jc w:val="both"/>
                        <w:rPr>
                          <w:b/>
                          <w:bCs/>
                        </w:rPr>
                      </w:pPr>
                      <w:r w:rsidRPr="002A62AB">
                        <w:rPr>
                          <w:b/>
                          <w:bCs/>
                        </w:rPr>
                        <w:t xml:space="preserve">Geef hier </w:t>
                      </w:r>
                      <w:r>
                        <w:rPr>
                          <w:b/>
                          <w:bCs/>
                        </w:rPr>
                        <w:t xml:space="preserve">aan waarom sprake is van een </w:t>
                      </w:r>
                      <w:r w:rsidRPr="00F5125E">
                        <w:rPr>
                          <w:b/>
                          <w:bCs/>
                        </w:rPr>
                        <w:t>initiële investering of een initiële investering in nieuwe economische activiteiten</w:t>
                      </w:r>
                      <w:r w:rsidRPr="002A62AB">
                        <w:rPr>
                          <w:b/>
                          <w:bCs/>
                        </w:rPr>
                        <w:t>:</w:t>
                      </w:r>
                    </w:p>
                    <w:p w14:paraId="2078A90B" w14:textId="77777777" w:rsidR="00F5125E" w:rsidRDefault="00F5125E" w:rsidP="00F5125E"/>
                    <w:p w14:paraId="4FF9C1D8" w14:textId="77777777" w:rsidR="00F5125E" w:rsidRDefault="00F5125E" w:rsidP="00F5125E"/>
                    <w:p w14:paraId="3B8E53CF" w14:textId="77777777" w:rsidR="00F5125E" w:rsidRDefault="00F5125E" w:rsidP="00F5125E"/>
                    <w:p w14:paraId="5E320BF5" w14:textId="77777777" w:rsidR="00F5125E" w:rsidRDefault="00F5125E" w:rsidP="00F5125E"/>
                    <w:p w14:paraId="41019517" w14:textId="77777777" w:rsidR="00F5125E" w:rsidRDefault="00F5125E" w:rsidP="00F5125E"/>
                    <w:p w14:paraId="74C15A16" w14:textId="77777777" w:rsidR="00F5125E" w:rsidRDefault="00F5125E" w:rsidP="00F5125E"/>
                    <w:p w14:paraId="38A9E9D1" w14:textId="77777777" w:rsidR="00F5125E" w:rsidRDefault="00F5125E" w:rsidP="00F5125E"/>
                    <w:p w14:paraId="697BB916" w14:textId="77777777" w:rsidR="00F5125E" w:rsidRDefault="00F5125E" w:rsidP="00F5125E"/>
                    <w:p w14:paraId="4A7869BE" w14:textId="77777777" w:rsidR="00F5125E" w:rsidRDefault="00F5125E" w:rsidP="00F5125E">
                      <w:r>
                        <w:t xml:space="preserve">  </w:t>
                      </w:r>
                    </w:p>
                  </w:txbxContent>
                </v:textbox>
                <w10:wrap type="topAndBottom" anchorx="margin"/>
              </v:shape>
            </w:pict>
          </mc:Fallback>
        </mc:AlternateContent>
      </w:r>
    </w:p>
    <w:p w14:paraId="63BBD4A8" w14:textId="77777777" w:rsidR="00574746" w:rsidRDefault="00574746" w:rsidP="00574746">
      <w:pPr>
        <w:jc w:val="both"/>
      </w:pPr>
    </w:p>
    <w:p w14:paraId="792EB8DB" w14:textId="4AEC6401" w:rsidR="000A1E78" w:rsidRDefault="000A1E78" w:rsidP="00574746">
      <w:pPr>
        <w:jc w:val="both"/>
      </w:pPr>
      <w:r w:rsidRPr="00326FA1">
        <w:rPr>
          <w:b/>
          <w:bCs/>
          <w:i/>
          <w:iCs/>
          <w:u w:val="single"/>
        </w:rPr>
        <w:t xml:space="preserve">Art </w:t>
      </w:r>
      <w:r w:rsidR="005F0C03">
        <w:rPr>
          <w:b/>
          <w:bCs/>
          <w:i/>
          <w:iCs/>
          <w:u w:val="single"/>
        </w:rPr>
        <w:t>14</w:t>
      </w:r>
      <w:r w:rsidRPr="00326FA1">
        <w:rPr>
          <w:b/>
          <w:bCs/>
          <w:i/>
          <w:iCs/>
          <w:u w:val="single"/>
        </w:rPr>
        <w:t xml:space="preserve">, lid </w:t>
      </w:r>
      <w:r>
        <w:rPr>
          <w:b/>
          <w:bCs/>
          <w:i/>
          <w:iCs/>
          <w:u w:val="single"/>
        </w:rPr>
        <w:t>2</w:t>
      </w:r>
      <w:r w:rsidRPr="00326FA1">
        <w:rPr>
          <w:b/>
          <w:bCs/>
          <w:i/>
          <w:iCs/>
          <w:u w:val="single"/>
        </w:rPr>
        <w:t>:</w:t>
      </w:r>
    </w:p>
    <w:p w14:paraId="4397D668" w14:textId="51D855D8" w:rsidR="00574746" w:rsidRPr="002F3BEE" w:rsidRDefault="005F0C03" w:rsidP="00574746">
      <w:pPr>
        <w:jc w:val="both"/>
        <w:rPr>
          <w:i/>
          <w:iCs/>
        </w:rPr>
      </w:pPr>
      <w:r w:rsidRPr="005F0C03">
        <w:rPr>
          <w:i/>
          <w:iCs/>
        </w:rPr>
        <w:t>De steun wordt toegekend in steungebieden.</w:t>
      </w:r>
      <w:r w:rsidRPr="005F0C03">
        <w:rPr>
          <w:i/>
          <w:iCs/>
        </w:rPr>
        <w:cr/>
      </w:r>
    </w:p>
    <w:p w14:paraId="02CEB6F0" w14:textId="77777777" w:rsidR="00574746" w:rsidRPr="005F0C03" w:rsidRDefault="00574746" w:rsidP="00574746">
      <w:pPr>
        <w:jc w:val="both"/>
        <w:rPr>
          <w:i/>
          <w:iCs/>
        </w:rPr>
      </w:pPr>
    </w:p>
    <w:p w14:paraId="472C7B5E" w14:textId="09731338" w:rsidR="000A1E78" w:rsidRDefault="000A1E78" w:rsidP="00574746">
      <w:pPr>
        <w:jc w:val="both"/>
      </w:pPr>
      <w:r w:rsidRPr="00326FA1">
        <w:rPr>
          <w:b/>
          <w:bCs/>
          <w:i/>
          <w:iCs/>
          <w:u w:val="single"/>
        </w:rPr>
        <w:t xml:space="preserve">Art </w:t>
      </w:r>
      <w:r w:rsidR="005F0C03">
        <w:rPr>
          <w:b/>
          <w:bCs/>
          <w:i/>
          <w:iCs/>
          <w:u w:val="single"/>
        </w:rPr>
        <w:t>14</w:t>
      </w:r>
      <w:r w:rsidRPr="00326FA1">
        <w:rPr>
          <w:b/>
          <w:bCs/>
          <w:i/>
          <w:iCs/>
          <w:u w:val="single"/>
        </w:rPr>
        <w:t xml:space="preserve">, lid </w:t>
      </w:r>
      <w:r>
        <w:rPr>
          <w:b/>
          <w:bCs/>
          <w:i/>
          <w:iCs/>
          <w:u w:val="single"/>
        </w:rPr>
        <w:t>3</w:t>
      </w:r>
      <w:r w:rsidRPr="00326FA1">
        <w:rPr>
          <w:b/>
          <w:bCs/>
          <w:i/>
          <w:iCs/>
          <w:u w:val="single"/>
        </w:rPr>
        <w:t>:</w:t>
      </w:r>
    </w:p>
    <w:p w14:paraId="5931CEC8" w14:textId="53AECEE7" w:rsidR="002F3BEE" w:rsidRDefault="001758D1" w:rsidP="00574746">
      <w:pPr>
        <w:jc w:val="both"/>
        <w:rPr>
          <w:i/>
          <w:iCs/>
        </w:rPr>
      </w:pPr>
      <w:r w:rsidRPr="001758D1">
        <w:rPr>
          <w:i/>
          <w:iCs/>
        </w:rPr>
        <w:t xml:space="preserve">In steungebieden die aan de voorwaarden van artikel 107, lid 3, punt a), van het Verdrag voldoen, kan steun worden verleend ten behoeve van iedere vorm van initiële investering, </w:t>
      </w:r>
      <w:r w:rsidRPr="001758D1">
        <w:rPr>
          <w:i/>
          <w:iCs/>
        </w:rPr>
        <w:lastRenderedPageBreak/>
        <w:t>ongeacht de grootte van de begunstigde. In steungebieden die aan de voorwaarden van artikel 107, lid 3, punt c), van het Verdrag voldoen, kan steun worden verleend aan kmo’s ten behoeve van iedere vorm van initiële investering en aan grote ondernemingen alleen voor een initiële investering die een nieuwe economische activiteit in het betrokken gebied doet ontstaan.</w:t>
      </w:r>
    </w:p>
    <w:p w14:paraId="7BC0F923" w14:textId="77777777" w:rsidR="00E57322" w:rsidRDefault="00E57322" w:rsidP="00574746">
      <w:pPr>
        <w:jc w:val="both"/>
        <w:rPr>
          <w:b/>
          <w:bCs/>
          <w:i/>
          <w:iCs/>
          <w:u w:val="single"/>
        </w:rPr>
      </w:pPr>
    </w:p>
    <w:p w14:paraId="0F2D76E0" w14:textId="19804B65" w:rsidR="002F3BEE" w:rsidRPr="00E57322" w:rsidRDefault="002F3BEE" w:rsidP="00574746">
      <w:pPr>
        <w:jc w:val="both"/>
      </w:pPr>
      <w:bookmarkStart w:id="0" w:name="_Hlk105150757"/>
      <w:bookmarkStart w:id="1" w:name="_Hlk105151671"/>
      <w:r>
        <w:rPr>
          <w:b/>
          <w:bCs/>
        </w:rPr>
        <w:t xml:space="preserve">Toelichting: </w:t>
      </w:r>
      <w:bookmarkStart w:id="2" w:name="_Hlk105150587"/>
      <w:r w:rsidR="001758D1" w:rsidRPr="001758D1">
        <w:t>“steungebieden”: gebieden die zijn aangewezen op een op grond van artikel 107, lid 3, punten a) en c), van het Verdrag goedgekeurde regionale-steunkaart en die van kracht is op het tijdstip van de toekenning van de steun</w:t>
      </w:r>
      <w:bookmarkEnd w:id="0"/>
      <w:bookmarkEnd w:id="1"/>
      <w:bookmarkEnd w:id="2"/>
      <w:r w:rsidR="004B58A4">
        <w:t>.</w:t>
      </w:r>
      <w:r w:rsidR="004B58A4">
        <w:rPr>
          <w:rStyle w:val="Voetnootmarkering"/>
        </w:rPr>
        <w:footnoteReference w:id="2"/>
      </w:r>
    </w:p>
    <w:p w14:paraId="449C57D0" w14:textId="4607FF08" w:rsidR="002F3BEE" w:rsidRDefault="002F3BEE" w:rsidP="00574746">
      <w:pPr>
        <w:jc w:val="both"/>
        <w:rPr>
          <w:b/>
          <w:bCs/>
          <w:i/>
          <w:iCs/>
          <w:u w:val="single"/>
        </w:rPr>
      </w:pPr>
      <w:r>
        <w:rPr>
          <w:noProof/>
          <w:lang w:eastAsia="nl-NL"/>
        </w:rPr>
        <mc:AlternateContent>
          <mc:Choice Requires="wps">
            <w:drawing>
              <wp:anchor distT="45720" distB="45720" distL="114300" distR="114300" simplePos="0" relativeHeight="251667456" behindDoc="0" locked="0" layoutInCell="1" allowOverlap="1" wp14:anchorId="30D5A44F" wp14:editId="0F0D2FA3">
                <wp:simplePos x="0" y="0"/>
                <wp:positionH relativeFrom="margin">
                  <wp:posOffset>0</wp:posOffset>
                </wp:positionH>
                <wp:positionV relativeFrom="paragraph">
                  <wp:posOffset>219075</wp:posOffset>
                </wp:positionV>
                <wp:extent cx="5405119" cy="634364"/>
                <wp:effectExtent l="0" t="0" r="24765" b="26670"/>
                <wp:wrapTopAndBottom/>
                <wp:docPr id="5" name="Tekstvak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6478C1C9" w14:textId="180D01BA" w:rsidR="002F3BEE" w:rsidRPr="002A62AB" w:rsidRDefault="002F3BEE" w:rsidP="002F3BEE">
                            <w:pPr>
                              <w:rPr>
                                <w:b/>
                                <w:bCs/>
                              </w:rPr>
                            </w:pPr>
                            <w:r w:rsidRPr="002A62AB">
                              <w:rPr>
                                <w:b/>
                                <w:bCs/>
                              </w:rPr>
                              <w:t xml:space="preserve">Geef hier aan waarom </w:t>
                            </w:r>
                            <w:r>
                              <w:rPr>
                                <w:b/>
                                <w:bCs/>
                              </w:rPr>
                              <w:t xml:space="preserve">wordt voldaan </w:t>
                            </w:r>
                            <w:r w:rsidRPr="002A62AB">
                              <w:rPr>
                                <w:b/>
                                <w:bCs/>
                              </w:rPr>
                              <w:t xml:space="preserve">aan artikel </w:t>
                            </w:r>
                            <w:r>
                              <w:rPr>
                                <w:b/>
                                <w:bCs/>
                              </w:rPr>
                              <w:t>14</w:t>
                            </w:r>
                            <w:r w:rsidRPr="002A62AB">
                              <w:rPr>
                                <w:b/>
                                <w:bCs/>
                              </w:rPr>
                              <w:t xml:space="preserve">, lid </w:t>
                            </w:r>
                            <w:r>
                              <w:rPr>
                                <w:b/>
                                <w:bCs/>
                              </w:rPr>
                              <w:t>2 en lid 3</w:t>
                            </w:r>
                            <w:r w:rsidRPr="002A62AB">
                              <w:rPr>
                                <w:b/>
                                <w:bCs/>
                              </w:rPr>
                              <w:t>:</w:t>
                            </w:r>
                          </w:p>
                          <w:p w14:paraId="07AF3123" w14:textId="77777777" w:rsidR="002F3BEE" w:rsidRDefault="002F3BEE" w:rsidP="002F3BEE"/>
                          <w:p w14:paraId="66FCBB84" w14:textId="77777777" w:rsidR="002F3BEE" w:rsidRDefault="002F3BEE" w:rsidP="002F3BEE"/>
                          <w:p w14:paraId="08B2B2D0" w14:textId="77777777" w:rsidR="002F3BEE" w:rsidRDefault="002F3BEE" w:rsidP="002F3BEE"/>
                          <w:p w14:paraId="4A8292B4" w14:textId="77777777" w:rsidR="002F3BEE" w:rsidRDefault="002F3BEE" w:rsidP="002F3BEE"/>
                          <w:p w14:paraId="0E42E5A0" w14:textId="77777777" w:rsidR="002F3BEE" w:rsidRDefault="002F3BEE" w:rsidP="002F3BEE"/>
                          <w:p w14:paraId="376FE39F" w14:textId="77777777" w:rsidR="002F3BEE" w:rsidRDefault="002F3BEE" w:rsidP="002F3BEE"/>
                          <w:p w14:paraId="5A7C22F3" w14:textId="77777777" w:rsidR="002F3BEE" w:rsidRDefault="002F3BEE" w:rsidP="002F3BEE"/>
                          <w:p w14:paraId="6755BC76" w14:textId="77777777" w:rsidR="002F3BEE" w:rsidRDefault="002F3BEE" w:rsidP="002F3BEE"/>
                          <w:p w14:paraId="5F2BE231" w14:textId="77777777" w:rsidR="002F3BEE" w:rsidRDefault="002F3BEE" w:rsidP="002F3BEE">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0D5A44F" id="Tekstvak 5" o:spid="_x0000_s1027" type="#_x0000_t202" style="position:absolute;left:0;text-align:left;margin-left:0;margin-top:17.25pt;width:425.6pt;height:49.95pt;z-index:25166745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vXjEw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">
                <v:textbox style="mso-fit-shape-to-text:t">
                  <w:txbxContent>
                    <w:p w14:paraId="6478C1C9" w14:textId="180D01BA" w:rsidR="002F3BEE" w:rsidRPr="002A62AB" w:rsidRDefault="002F3BEE" w:rsidP="002F3BEE">
                      <w:pPr>
                        <w:rPr>
                          <w:b/>
                          <w:bCs/>
                        </w:rPr>
                      </w:pPr>
                      <w:r w:rsidRPr="002A62AB">
                        <w:rPr>
                          <w:b/>
                          <w:bCs/>
                        </w:rPr>
                        <w:t xml:space="preserve">Geef hier aan waarom </w:t>
                      </w:r>
                      <w:r>
                        <w:rPr>
                          <w:b/>
                          <w:bCs/>
                        </w:rPr>
                        <w:t xml:space="preserve">wordt voldaan </w:t>
                      </w:r>
                      <w:r w:rsidRPr="002A62AB">
                        <w:rPr>
                          <w:b/>
                          <w:bCs/>
                        </w:rPr>
                        <w:t xml:space="preserve">aan artikel </w:t>
                      </w:r>
                      <w:r>
                        <w:rPr>
                          <w:b/>
                          <w:bCs/>
                        </w:rPr>
                        <w:t>14</w:t>
                      </w:r>
                      <w:r w:rsidRPr="002A62AB">
                        <w:rPr>
                          <w:b/>
                          <w:bCs/>
                        </w:rPr>
                        <w:t xml:space="preserve">, lid </w:t>
                      </w:r>
                      <w:r>
                        <w:rPr>
                          <w:b/>
                          <w:bCs/>
                        </w:rPr>
                        <w:t>2 en lid 3</w:t>
                      </w:r>
                      <w:r w:rsidRPr="002A62AB">
                        <w:rPr>
                          <w:b/>
                          <w:bCs/>
                        </w:rPr>
                        <w:t>:</w:t>
                      </w:r>
                    </w:p>
                    <w:p w14:paraId="07AF3123" w14:textId="77777777" w:rsidR="002F3BEE" w:rsidRDefault="002F3BEE" w:rsidP="002F3BEE"/>
                    <w:p w14:paraId="66FCBB84" w14:textId="77777777" w:rsidR="002F3BEE" w:rsidRDefault="002F3BEE" w:rsidP="002F3BEE"/>
                    <w:p w14:paraId="08B2B2D0" w14:textId="77777777" w:rsidR="002F3BEE" w:rsidRDefault="002F3BEE" w:rsidP="002F3BEE"/>
                    <w:p w14:paraId="4A8292B4" w14:textId="77777777" w:rsidR="002F3BEE" w:rsidRDefault="002F3BEE" w:rsidP="002F3BEE"/>
                    <w:p w14:paraId="0E42E5A0" w14:textId="77777777" w:rsidR="002F3BEE" w:rsidRDefault="002F3BEE" w:rsidP="002F3BEE"/>
                    <w:p w14:paraId="376FE39F" w14:textId="77777777" w:rsidR="002F3BEE" w:rsidRDefault="002F3BEE" w:rsidP="002F3BEE"/>
                    <w:p w14:paraId="5A7C22F3" w14:textId="77777777" w:rsidR="002F3BEE" w:rsidRDefault="002F3BEE" w:rsidP="002F3BEE"/>
                    <w:p w14:paraId="6755BC76" w14:textId="77777777" w:rsidR="002F3BEE" w:rsidRDefault="002F3BEE" w:rsidP="002F3BEE"/>
                    <w:p w14:paraId="5F2BE231" w14:textId="77777777" w:rsidR="002F3BEE" w:rsidRDefault="002F3BEE" w:rsidP="002F3BEE">
                      <w:r>
                        <w:t xml:space="preserve">  </w:t>
                      </w:r>
                    </w:p>
                  </w:txbxContent>
                </v:textbox>
                <w10:wrap type="topAndBottom" anchorx="margin"/>
              </v:shape>
            </w:pict>
          </mc:Fallback>
        </mc:AlternateContent>
      </w:r>
    </w:p>
    <w:p w14:paraId="4E568378" w14:textId="77777777" w:rsidR="00574746" w:rsidRDefault="00574746" w:rsidP="00574746">
      <w:pPr>
        <w:jc w:val="both"/>
        <w:rPr>
          <w:b/>
          <w:bCs/>
          <w:i/>
          <w:iCs/>
          <w:u w:val="single"/>
        </w:rPr>
      </w:pPr>
    </w:p>
    <w:p w14:paraId="5164BB0C" w14:textId="2589322B" w:rsidR="00C91895" w:rsidRDefault="00C91895" w:rsidP="00CC1380">
      <w:pPr>
        <w:jc w:val="both"/>
      </w:pPr>
      <w:r w:rsidRPr="00326FA1">
        <w:rPr>
          <w:b/>
          <w:bCs/>
          <w:i/>
          <w:iCs/>
          <w:u w:val="single"/>
        </w:rPr>
        <w:t xml:space="preserve">Art </w:t>
      </w:r>
      <w:r w:rsidR="00574746">
        <w:rPr>
          <w:b/>
          <w:bCs/>
          <w:i/>
          <w:iCs/>
          <w:u w:val="single"/>
        </w:rPr>
        <w:t>14</w:t>
      </w:r>
      <w:r w:rsidRPr="00326FA1">
        <w:rPr>
          <w:b/>
          <w:bCs/>
          <w:i/>
          <w:iCs/>
          <w:u w:val="single"/>
        </w:rPr>
        <w:t xml:space="preserve">, lid </w:t>
      </w:r>
      <w:r>
        <w:rPr>
          <w:b/>
          <w:bCs/>
          <w:i/>
          <w:iCs/>
          <w:u w:val="single"/>
        </w:rPr>
        <w:t>4</w:t>
      </w:r>
      <w:r w:rsidRPr="00326FA1">
        <w:rPr>
          <w:b/>
          <w:bCs/>
          <w:i/>
          <w:iCs/>
          <w:u w:val="single"/>
        </w:rPr>
        <w:t>:</w:t>
      </w:r>
    </w:p>
    <w:p w14:paraId="022DFB0E" w14:textId="77777777" w:rsidR="0057110A" w:rsidRPr="0057110A" w:rsidRDefault="0057110A" w:rsidP="0057110A">
      <w:pPr>
        <w:jc w:val="both"/>
        <w:rPr>
          <w:i/>
          <w:iCs/>
        </w:rPr>
      </w:pPr>
      <w:r w:rsidRPr="0057110A">
        <w:rPr>
          <w:i/>
          <w:iCs/>
        </w:rPr>
        <w:t>De in aanmerking komende kosten zijn één of meer van de volgende kosten:</w:t>
      </w:r>
    </w:p>
    <w:p w14:paraId="11B7FF36" w14:textId="77777777" w:rsidR="0057110A" w:rsidRDefault="0057110A" w:rsidP="0057110A">
      <w:pPr>
        <w:jc w:val="both"/>
        <w:rPr>
          <w:i/>
          <w:iCs/>
        </w:rPr>
      </w:pPr>
    </w:p>
    <w:p w14:paraId="117DFA9B" w14:textId="7B868C56" w:rsidR="0057110A" w:rsidRPr="00B8286B" w:rsidRDefault="0057110A" w:rsidP="00B8286B">
      <w:pPr>
        <w:pStyle w:val="Lijstalinea"/>
        <w:numPr>
          <w:ilvl w:val="0"/>
          <w:numId w:val="15"/>
        </w:numPr>
        <w:jc w:val="both"/>
        <w:rPr>
          <w:i/>
          <w:iCs/>
        </w:rPr>
      </w:pPr>
      <w:r w:rsidRPr="00B8286B">
        <w:rPr>
          <w:i/>
          <w:iCs/>
        </w:rPr>
        <w:t>de kosten van investeringen in materiële en immateriële activa; of</w:t>
      </w:r>
    </w:p>
    <w:p w14:paraId="4F725F2A" w14:textId="77777777" w:rsidR="0057110A" w:rsidRDefault="0057110A" w:rsidP="0057110A">
      <w:pPr>
        <w:jc w:val="both"/>
        <w:rPr>
          <w:i/>
          <w:iCs/>
        </w:rPr>
      </w:pPr>
    </w:p>
    <w:p w14:paraId="13C10714" w14:textId="4C3E3141" w:rsidR="0057110A" w:rsidRPr="00B8286B" w:rsidRDefault="0057110A" w:rsidP="00B8286B">
      <w:pPr>
        <w:pStyle w:val="Lijstalinea"/>
        <w:numPr>
          <w:ilvl w:val="0"/>
          <w:numId w:val="15"/>
        </w:numPr>
        <w:jc w:val="both"/>
        <w:rPr>
          <w:i/>
          <w:iCs/>
        </w:rPr>
      </w:pPr>
      <w:r w:rsidRPr="00B8286B">
        <w:rPr>
          <w:i/>
          <w:iCs/>
        </w:rPr>
        <w:t>de geraamde loonkosten van als gevolg van een initiële investering gecreëerde banen, berekend over een periode van twee jaar; of</w:t>
      </w:r>
    </w:p>
    <w:p w14:paraId="4816DAE1" w14:textId="77777777" w:rsidR="00A56B42" w:rsidRDefault="00A56B42" w:rsidP="00B8286B">
      <w:pPr>
        <w:pStyle w:val="Lijstalinea"/>
        <w:rPr>
          <w:i/>
          <w:iCs/>
        </w:rPr>
      </w:pPr>
    </w:p>
    <w:p w14:paraId="196E62F6" w14:textId="77777777" w:rsidR="0057110A" w:rsidRDefault="0057110A" w:rsidP="0057110A">
      <w:pPr>
        <w:jc w:val="both"/>
        <w:rPr>
          <w:i/>
          <w:iCs/>
        </w:rPr>
      </w:pPr>
    </w:p>
    <w:p w14:paraId="7D0B0281" w14:textId="0E0C569E" w:rsidR="0057110A" w:rsidRPr="00B8286B" w:rsidRDefault="0057110A" w:rsidP="00B8286B">
      <w:pPr>
        <w:pStyle w:val="Lijstalinea"/>
        <w:numPr>
          <w:ilvl w:val="0"/>
          <w:numId w:val="15"/>
        </w:numPr>
        <w:jc w:val="both"/>
        <w:rPr>
          <w:i/>
          <w:iCs/>
        </w:rPr>
      </w:pPr>
      <w:r w:rsidRPr="00B8286B">
        <w:rPr>
          <w:i/>
          <w:iCs/>
        </w:rPr>
        <w:t>een combinatie van een deel van de in punten a) en b) bedoelde kosten, die echter niet het bedrag uit punt a) of b) overschrijdt, als dit hoger is.</w:t>
      </w:r>
    </w:p>
    <w:p w14:paraId="2FD7CDEB" w14:textId="77777777" w:rsidR="00A56B42" w:rsidRPr="00B8286B" w:rsidRDefault="00A56B42" w:rsidP="00B8286B">
      <w:pPr>
        <w:pStyle w:val="Lijstalinea"/>
        <w:rPr>
          <w:i/>
          <w:iCs/>
        </w:rPr>
      </w:pPr>
    </w:p>
    <w:p w14:paraId="63E3DFDF" w14:textId="279FBEF0" w:rsidR="008C42BC" w:rsidRDefault="008C42BC" w:rsidP="00CC1380">
      <w:pPr>
        <w:jc w:val="both"/>
        <w:rPr>
          <w:i/>
          <w:iCs/>
        </w:rPr>
      </w:pPr>
    </w:p>
    <w:p w14:paraId="3F139D3D" w14:textId="77777777" w:rsidR="00E57322" w:rsidRDefault="00E57322" w:rsidP="00CC1380">
      <w:pPr>
        <w:jc w:val="both"/>
        <w:rPr>
          <w:i/>
          <w:iCs/>
        </w:rPr>
      </w:pPr>
    </w:p>
    <w:p w14:paraId="614A0D4B" w14:textId="2792E84F" w:rsidR="008C42BC" w:rsidRPr="00B8286B" w:rsidRDefault="008C42BC" w:rsidP="008C42BC">
      <w:r w:rsidRPr="00B8286B">
        <w:rPr>
          <w:b/>
          <w:bCs/>
        </w:rPr>
        <w:t>Toelichting:</w:t>
      </w:r>
      <w:r w:rsidR="00BD3B71">
        <w:rPr>
          <w:b/>
          <w:bCs/>
        </w:rPr>
        <w:t xml:space="preserve"> </w:t>
      </w:r>
      <w:r w:rsidRPr="00B8286B">
        <w:t>„materiële activa”: activa bestaande uit gronden, gebouwen en installaties, machines en uitrusting;</w:t>
      </w:r>
    </w:p>
    <w:p w14:paraId="1BFDDDE6" w14:textId="77777777" w:rsidR="008C42BC" w:rsidRPr="00B8286B" w:rsidRDefault="008C42BC" w:rsidP="008C42BC"/>
    <w:p w14:paraId="4C16D626" w14:textId="3CB6788B" w:rsidR="008C42BC" w:rsidRPr="00B8286B" w:rsidRDefault="008C42BC" w:rsidP="008C42BC">
      <w:r w:rsidRPr="00B8286B">
        <w:t>„immateriële activa”: fysiek of financieel niet-tastbare activa, zoals octrooien, licenties, knowhow of andere intellectuele-eigendomsrechten;</w:t>
      </w:r>
    </w:p>
    <w:p w14:paraId="4EC872B6" w14:textId="51D5DAD0" w:rsidR="00574746" w:rsidRDefault="008C42BC" w:rsidP="00574746">
      <w:pPr>
        <w:rPr>
          <w:i/>
          <w:iCs/>
        </w:rPr>
      </w:pPr>
      <w:r>
        <w:rPr>
          <w:noProof/>
          <w:lang w:eastAsia="nl-NL"/>
        </w:rPr>
        <w:lastRenderedPageBreak/>
        <mc:AlternateContent>
          <mc:Choice Requires="wps">
            <w:drawing>
              <wp:anchor distT="45720" distB="45720" distL="114300" distR="114300" simplePos="0" relativeHeight="251665408" behindDoc="0" locked="0" layoutInCell="1" allowOverlap="1" wp14:anchorId="32714231" wp14:editId="63ECAA1D">
                <wp:simplePos x="0" y="0"/>
                <wp:positionH relativeFrom="margin">
                  <wp:align>left</wp:align>
                </wp:positionH>
                <wp:positionV relativeFrom="paragraph">
                  <wp:posOffset>211455</wp:posOffset>
                </wp:positionV>
                <wp:extent cx="5404485" cy="633730"/>
                <wp:effectExtent l="0" t="0" r="24765" b="26670"/>
                <wp:wrapTopAndBottom/>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4485" cy="633730"/>
                        </a:xfrm>
                        <a:prstGeom prst="rect">
                          <a:avLst/>
                        </a:prstGeom>
                        <a:solidFill>
                          <a:srgbClr val="FFFFFF"/>
                        </a:solidFill>
                        <a:ln w="9525">
                          <a:solidFill>
                            <a:srgbClr val="000000"/>
                          </a:solidFill>
                          <a:miter lim="800000"/>
                          <a:headEnd/>
                          <a:tailEnd/>
                        </a:ln>
                      </wps:spPr>
                      <wps:txbx>
                        <w:txbxContent>
                          <w:p w14:paraId="3ACD731E" w14:textId="2071C1D5" w:rsidR="00574746" w:rsidRPr="002A62AB" w:rsidRDefault="00574746" w:rsidP="00574746">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14</w:t>
                            </w:r>
                            <w:r w:rsidRPr="002A62AB">
                              <w:rPr>
                                <w:b/>
                                <w:bCs/>
                              </w:rPr>
                              <w:t xml:space="preserve">, lid </w:t>
                            </w:r>
                            <w:r>
                              <w:rPr>
                                <w:b/>
                                <w:bCs/>
                              </w:rPr>
                              <w:t>4</w:t>
                            </w:r>
                            <w:r w:rsidRPr="002A62AB">
                              <w:rPr>
                                <w:b/>
                                <w:bCs/>
                              </w:rPr>
                              <w:t>:</w:t>
                            </w:r>
                          </w:p>
                          <w:p w14:paraId="76C62607" w14:textId="77777777" w:rsidR="00574746" w:rsidRDefault="00574746" w:rsidP="00574746"/>
                          <w:p w14:paraId="2AADDC78" w14:textId="77777777" w:rsidR="00574746" w:rsidRDefault="00574746" w:rsidP="00574746"/>
                          <w:p w14:paraId="6AEFC03B" w14:textId="77777777" w:rsidR="00574746" w:rsidRDefault="00574746" w:rsidP="00574746"/>
                          <w:p w14:paraId="0AAE9312" w14:textId="77777777" w:rsidR="00574746" w:rsidRDefault="00574746" w:rsidP="00574746"/>
                          <w:p w14:paraId="664CC1EC" w14:textId="77777777" w:rsidR="00574746" w:rsidRDefault="00574746" w:rsidP="00574746"/>
                          <w:p w14:paraId="29B87744" w14:textId="77777777" w:rsidR="00574746" w:rsidRDefault="00574746" w:rsidP="00574746"/>
                          <w:p w14:paraId="24C44133" w14:textId="77777777" w:rsidR="00574746" w:rsidRDefault="00574746" w:rsidP="00574746"/>
                          <w:p w14:paraId="1805FEAC" w14:textId="77777777" w:rsidR="00574746" w:rsidRDefault="00574746" w:rsidP="00574746"/>
                          <w:p w14:paraId="3907C85A" w14:textId="77777777" w:rsidR="00574746" w:rsidRDefault="00574746" w:rsidP="00574746">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2714231" id="Tekstvak 3" o:spid="_x0000_s1028" type="#_x0000_t202" style="position:absolute;margin-left:0;margin-top:16.65pt;width:425.55pt;height:49.9pt;z-index:25166540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">
                <v:textbox style="mso-fit-shape-to-text:t">
                  <w:txbxContent>
                    <w:p w14:paraId="3ACD731E" w14:textId="2071C1D5" w:rsidR="00574746" w:rsidRPr="002A62AB" w:rsidRDefault="00574746" w:rsidP="00574746">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14</w:t>
                      </w:r>
                      <w:r w:rsidRPr="002A62AB">
                        <w:rPr>
                          <w:b/>
                          <w:bCs/>
                        </w:rPr>
                        <w:t xml:space="preserve">, lid </w:t>
                      </w:r>
                      <w:r>
                        <w:rPr>
                          <w:b/>
                          <w:bCs/>
                        </w:rPr>
                        <w:t>4</w:t>
                      </w:r>
                      <w:r w:rsidRPr="002A62AB">
                        <w:rPr>
                          <w:b/>
                          <w:bCs/>
                        </w:rPr>
                        <w:t>:</w:t>
                      </w:r>
                    </w:p>
                    <w:p w14:paraId="76C62607" w14:textId="77777777" w:rsidR="00574746" w:rsidRDefault="00574746" w:rsidP="00574746"/>
                    <w:p w14:paraId="2AADDC78" w14:textId="77777777" w:rsidR="00574746" w:rsidRDefault="00574746" w:rsidP="00574746"/>
                    <w:p w14:paraId="6AEFC03B" w14:textId="77777777" w:rsidR="00574746" w:rsidRDefault="00574746" w:rsidP="00574746"/>
                    <w:p w14:paraId="0AAE9312" w14:textId="77777777" w:rsidR="00574746" w:rsidRDefault="00574746" w:rsidP="00574746"/>
                    <w:p w14:paraId="664CC1EC" w14:textId="77777777" w:rsidR="00574746" w:rsidRDefault="00574746" w:rsidP="00574746"/>
                    <w:p w14:paraId="29B87744" w14:textId="77777777" w:rsidR="00574746" w:rsidRDefault="00574746" w:rsidP="00574746"/>
                    <w:p w14:paraId="24C44133" w14:textId="77777777" w:rsidR="00574746" w:rsidRDefault="00574746" w:rsidP="00574746"/>
                    <w:p w14:paraId="1805FEAC" w14:textId="77777777" w:rsidR="00574746" w:rsidRDefault="00574746" w:rsidP="00574746"/>
                    <w:p w14:paraId="3907C85A" w14:textId="77777777" w:rsidR="00574746" w:rsidRDefault="00574746" w:rsidP="00574746">
                      <w:r>
                        <w:t xml:space="preserve">  </w:t>
                      </w:r>
                    </w:p>
                  </w:txbxContent>
                </v:textbox>
                <w10:wrap type="topAndBottom" anchorx="margin"/>
              </v:shape>
            </w:pict>
          </mc:Fallback>
        </mc:AlternateContent>
      </w:r>
    </w:p>
    <w:p w14:paraId="7750EC0B" w14:textId="77777777" w:rsidR="008C42BC" w:rsidRDefault="008C42BC" w:rsidP="00574746">
      <w:pPr>
        <w:rPr>
          <w:i/>
          <w:iCs/>
        </w:rPr>
      </w:pPr>
    </w:p>
    <w:p w14:paraId="51DEF9B4" w14:textId="76A7EAC3" w:rsidR="00574746" w:rsidRPr="00574746" w:rsidRDefault="00574746" w:rsidP="00574746">
      <w:pPr>
        <w:jc w:val="both"/>
      </w:pPr>
      <w:r w:rsidRPr="00326FA1">
        <w:rPr>
          <w:b/>
          <w:bCs/>
          <w:i/>
          <w:iCs/>
          <w:u w:val="single"/>
        </w:rPr>
        <w:t xml:space="preserve">Art </w:t>
      </w:r>
      <w:r>
        <w:rPr>
          <w:b/>
          <w:bCs/>
          <w:i/>
          <w:iCs/>
          <w:u w:val="single"/>
        </w:rPr>
        <w:t>14</w:t>
      </w:r>
      <w:r w:rsidRPr="00326FA1">
        <w:rPr>
          <w:b/>
          <w:bCs/>
          <w:i/>
          <w:iCs/>
          <w:u w:val="single"/>
        </w:rPr>
        <w:t xml:space="preserve">, lid </w:t>
      </w:r>
      <w:r>
        <w:rPr>
          <w:b/>
          <w:bCs/>
          <w:i/>
          <w:iCs/>
          <w:u w:val="single"/>
        </w:rPr>
        <w:t>5</w:t>
      </w:r>
      <w:r w:rsidRPr="00326FA1">
        <w:rPr>
          <w:b/>
          <w:bCs/>
          <w:i/>
          <w:iCs/>
          <w:u w:val="single"/>
        </w:rPr>
        <w:t>:</w:t>
      </w:r>
    </w:p>
    <w:p w14:paraId="228DCE08" w14:textId="77777777" w:rsidR="0057110A" w:rsidRDefault="0057110A" w:rsidP="00574746">
      <w:pPr>
        <w:jc w:val="both"/>
        <w:rPr>
          <w:i/>
          <w:iCs/>
        </w:rPr>
      </w:pPr>
      <w:r w:rsidRPr="0057110A">
        <w:rPr>
          <w:i/>
          <w:iCs/>
        </w:rPr>
        <w:t>Nadat de investering is voltooid, blijft deze gedurende ten minste vijf jaar of, in het geval van kmo’s, drie jaar in het betrokken gebied behouden. Een en ander staat er niet aan in de weg dat installaties of uitrusting die in deze periode verouderd of defect raken, worden vervangen, op voorwaarde dat de economische activiteiten gedurende de minimumperiode in het bewuste gebied behouden blijven.</w:t>
      </w:r>
    </w:p>
    <w:p w14:paraId="37240190" w14:textId="6E8403B3" w:rsidR="000A03AF" w:rsidRDefault="000A03AF" w:rsidP="00574746">
      <w:pPr>
        <w:rPr>
          <w:i/>
          <w:iCs/>
        </w:rPr>
      </w:pPr>
      <w:r>
        <w:rPr>
          <w:noProof/>
          <w:lang w:eastAsia="nl-NL"/>
        </w:rPr>
        <mc:AlternateContent>
          <mc:Choice Requires="wps">
            <w:drawing>
              <wp:anchor distT="45720" distB="45720" distL="114300" distR="114300" simplePos="0" relativeHeight="251677696" behindDoc="0" locked="0" layoutInCell="1" allowOverlap="1" wp14:anchorId="21E577BB" wp14:editId="7B2F0E8E">
                <wp:simplePos x="0" y="0"/>
                <wp:positionH relativeFrom="margin">
                  <wp:posOffset>0</wp:posOffset>
                </wp:positionH>
                <wp:positionV relativeFrom="paragraph">
                  <wp:posOffset>225425</wp:posOffset>
                </wp:positionV>
                <wp:extent cx="5405119" cy="634364"/>
                <wp:effectExtent l="0" t="0" r="24765" b="26670"/>
                <wp:wrapTopAndBottom/>
                <wp:docPr id="7" name="Tekstvak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7B5CCC46" w14:textId="62CC47DD" w:rsidR="000A03AF" w:rsidRPr="002A62AB" w:rsidRDefault="000A03AF" w:rsidP="000A03AF">
                            <w:pPr>
                              <w:rPr>
                                <w:b/>
                                <w:bCs/>
                              </w:rPr>
                            </w:pPr>
                            <w:r w:rsidRPr="002A62AB">
                              <w:rPr>
                                <w:b/>
                                <w:bCs/>
                              </w:rPr>
                              <w:t xml:space="preserve">Geef hier aan waarom </w:t>
                            </w:r>
                            <w:r>
                              <w:rPr>
                                <w:b/>
                                <w:bCs/>
                              </w:rPr>
                              <w:t xml:space="preserve">wordt voldaan </w:t>
                            </w:r>
                            <w:r w:rsidRPr="002A62AB">
                              <w:rPr>
                                <w:b/>
                                <w:bCs/>
                              </w:rPr>
                              <w:t xml:space="preserve">aan artikel </w:t>
                            </w:r>
                            <w:r>
                              <w:rPr>
                                <w:b/>
                                <w:bCs/>
                              </w:rPr>
                              <w:t>14</w:t>
                            </w:r>
                            <w:r w:rsidRPr="002A62AB">
                              <w:rPr>
                                <w:b/>
                                <w:bCs/>
                              </w:rPr>
                              <w:t xml:space="preserve">, lid </w:t>
                            </w:r>
                            <w:r>
                              <w:rPr>
                                <w:b/>
                                <w:bCs/>
                              </w:rPr>
                              <w:t>5</w:t>
                            </w:r>
                            <w:r w:rsidRPr="002A62AB">
                              <w:rPr>
                                <w:b/>
                                <w:bCs/>
                              </w:rPr>
                              <w:t>:</w:t>
                            </w:r>
                          </w:p>
                          <w:p w14:paraId="321586E7" w14:textId="77777777" w:rsidR="000A03AF" w:rsidRDefault="000A03AF" w:rsidP="000A03AF"/>
                          <w:p w14:paraId="7EE50DED" w14:textId="77777777" w:rsidR="000A03AF" w:rsidRDefault="000A03AF" w:rsidP="000A03AF"/>
                          <w:p w14:paraId="34543E46" w14:textId="77777777" w:rsidR="000A03AF" w:rsidRDefault="000A03AF" w:rsidP="000A03AF"/>
                          <w:p w14:paraId="1EE5E2F7" w14:textId="77777777" w:rsidR="000A03AF" w:rsidRDefault="000A03AF" w:rsidP="000A03AF"/>
                          <w:p w14:paraId="7440E7E8" w14:textId="77777777" w:rsidR="000A03AF" w:rsidRDefault="000A03AF" w:rsidP="000A03AF"/>
                          <w:p w14:paraId="790DA8BD" w14:textId="77777777" w:rsidR="000A03AF" w:rsidRDefault="000A03AF" w:rsidP="000A03AF"/>
                          <w:p w14:paraId="1C0F456F" w14:textId="77777777" w:rsidR="000A03AF" w:rsidRDefault="000A03AF" w:rsidP="000A03AF"/>
                          <w:p w14:paraId="10E78706" w14:textId="77777777" w:rsidR="000A03AF" w:rsidRDefault="000A03AF" w:rsidP="000A03AF"/>
                          <w:p w14:paraId="1D33A089" w14:textId="77777777" w:rsidR="000A03AF" w:rsidRDefault="000A03AF" w:rsidP="000A03AF">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1E577BB" id="Tekstvak 7" o:spid="_x0000_s1029" type="#_x0000_t202" style="position:absolute;margin-left:0;margin-top:17.75pt;width:425.6pt;height:49.95pt;z-index:25167769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">
                <v:textbox style="mso-fit-shape-to-text:t">
                  <w:txbxContent>
                    <w:p w14:paraId="7B5CCC46" w14:textId="62CC47DD" w:rsidR="000A03AF" w:rsidRPr="002A62AB" w:rsidRDefault="000A03AF" w:rsidP="000A03AF">
                      <w:pPr>
                        <w:rPr>
                          <w:b/>
                          <w:bCs/>
                        </w:rPr>
                      </w:pPr>
                      <w:r w:rsidRPr="002A62AB">
                        <w:rPr>
                          <w:b/>
                          <w:bCs/>
                        </w:rPr>
                        <w:t xml:space="preserve">Geef hier aan waarom </w:t>
                      </w:r>
                      <w:r>
                        <w:rPr>
                          <w:b/>
                          <w:bCs/>
                        </w:rPr>
                        <w:t xml:space="preserve">wordt voldaan </w:t>
                      </w:r>
                      <w:r w:rsidRPr="002A62AB">
                        <w:rPr>
                          <w:b/>
                          <w:bCs/>
                        </w:rPr>
                        <w:t xml:space="preserve">aan artikel </w:t>
                      </w:r>
                      <w:r>
                        <w:rPr>
                          <w:b/>
                          <w:bCs/>
                        </w:rPr>
                        <w:t>14</w:t>
                      </w:r>
                      <w:r w:rsidRPr="002A62AB">
                        <w:rPr>
                          <w:b/>
                          <w:bCs/>
                        </w:rPr>
                        <w:t xml:space="preserve">, lid </w:t>
                      </w:r>
                      <w:r>
                        <w:rPr>
                          <w:b/>
                          <w:bCs/>
                        </w:rPr>
                        <w:t>5</w:t>
                      </w:r>
                      <w:r w:rsidRPr="002A62AB">
                        <w:rPr>
                          <w:b/>
                          <w:bCs/>
                        </w:rPr>
                        <w:t>:</w:t>
                      </w:r>
                    </w:p>
                    <w:p w14:paraId="321586E7" w14:textId="77777777" w:rsidR="000A03AF" w:rsidRDefault="000A03AF" w:rsidP="000A03AF"/>
                    <w:p w14:paraId="7EE50DED" w14:textId="77777777" w:rsidR="000A03AF" w:rsidRDefault="000A03AF" w:rsidP="000A03AF"/>
                    <w:p w14:paraId="34543E46" w14:textId="77777777" w:rsidR="000A03AF" w:rsidRDefault="000A03AF" w:rsidP="000A03AF"/>
                    <w:p w14:paraId="1EE5E2F7" w14:textId="77777777" w:rsidR="000A03AF" w:rsidRDefault="000A03AF" w:rsidP="000A03AF"/>
                    <w:p w14:paraId="7440E7E8" w14:textId="77777777" w:rsidR="000A03AF" w:rsidRDefault="000A03AF" w:rsidP="000A03AF"/>
                    <w:p w14:paraId="790DA8BD" w14:textId="77777777" w:rsidR="000A03AF" w:rsidRDefault="000A03AF" w:rsidP="000A03AF"/>
                    <w:p w14:paraId="1C0F456F" w14:textId="77777777" w:rsidR="000A03AF" w:rsidRDefault="000A03AF" w:rsidP="000A03AF"/>
                    <w:p w14:paraId="10E78706" w14:textId="77777777" w:rsidR="000A03AF" w:rsidRDefault="000A03AF" w:rsidP="000A03AF"/>
                    <w:p w14:paraId="1D33A089" w14:textId="77777777" w:rsidR="000A03AF" w:rsidRDefault="000A03AF" w:rsidP="000A03AF">
                      <w:r>
                        <w:t xml:space="preserve">  </w:t>
                      </w:r>
                    </w:p>
                  </w:txbxContent>
                </v:textbox>
                <w10:wrap type="topAndBottom" anchorx="margin"/>
              </v:shape>
            </w:pict>
          </mc:Fallback>
        </mc:AlternateContent>
      </w:r>
    </w:p>
    <w:p w14:paraId="6A86C3E2" w14:textId="4F15941C" w:rsidR="00574746" w:rsidRDefault="00574746" w:rsidP="00574746">
      <w:pPr>
        <w:rPr>
          <w:i/>
          <w:iCs/>
        </w:rPr>
      </w:pPr>
    </w:p>
    <w:p w14:paraId="6C133F8D" w14:textId="156B04FE" w:rsidR="00574746" w:rsidRDefault="00574746" w:rsidP="00574746">
      <w:pPr>
        <w:jc w:val="both"/>
      </w:pPr>
      <w:r w:rsidRPr="00326FA1">
        <w:rPr>
          <w:b/>
          <w:bCs/>
          <w:i/>
          <w:iCs/>
          <w:u w:val="single"/>
        </w:rPr>
        <w:t xml:space="preserve">Art </w:t>
      </w:r>
      <w:r>
        <w:rPr>
          <w:b/>
          <w:bCs/>
          <w:i/>
          <w:iCs/>
          <w:u w:val="single"/>
        </w:rPr>
        <w:t>14</w:t>
      </w:r>
      <w:r w:rsidRPr="00326FA1">
        <w:rPr>
          <w:b/>
          <w:bCs/>
          <w:i/>
          <w:iCs/>
          <w:u w:val="single"/>
        </w:rPr>
        <w:t xml:space="preserve">, lid </w:t>
      </w:r>
      <w:r>
        <w:rPr>
          <w:b/>
          <w:bCs/>
          <w:i/>
          <w:iCs/>
          <w:u w:val="single"/>
        </w:rPr>
        <w:t>6</w:t>
      </w:r>
      <w:r w:rsidRPr="00326FA1">
        <w:rPr>
          <w:b/>
          <w:bCs/>
          <w:i/>
          <w:iCs/>
          <w:u w:val="single"/>
        </w:rPr>
        <w:t>:</w:t>
      </w:r>
    </w:p>
    <w:p w14:paraId="44A998D8" w14:textId="0D9CDC65" w:rsidR="00574746" w:rsidRPr="00574746" w:rsidRDefault="00574746" w:rsidP="00574746">
      <w:pPr>
        <w:rPr>
          <w:i/>
          <w:iCs/>
        </w:rPr>
      </w:pPr>
      <w:r w:rsidRPr="00574746">
        <w:rPr>
          <w:i/>
          <w:iCs/>
        </w:rPr>
        <w:t>De activa zijn nieuw, behalve bij kmo</w:t>
      </w:r>
      <w:r w:rsidR="00A56B42">
        <w:rPr>
          <w:i/>
          <w:iCs/>
        </w:rPr>
        <w:t>’</w:t>
      </w:r>
      <w:r w:rsidRPr="00574746">
        <w:rPr>
          <w:i/>
          <w:iCs/>
        </w:rPr>
        <w:t>s en voor de overname van</w:t>
      </w:r>
      <w:r>
        <w:rPr>
          <w:i/>
          <w:iCs/>
        </w:rPr>
        <w:t xml:space="preserve"> </w:t>
      </w:r>
      <w:r w:rsidRPr="00574746">
        <w:rPr>
          <w:i/>
          <w:iCs/>
        </w:rPr>
        <w:t>een vestiging. Kosten met betrekking tot de huur/leasing van materiële</w:t>
      </w:r>
      <w:r>
        <w:rPr>
          <w:i/>
          <w:iCs/>
        </w:rPr>
        <w:t xml:space="preserve"> </w:t>
      </w:r>
      <w:r w:rsidRPr="00574746">
        <w:rPr>
          <w:i/>
          <w:iCs/>
        </w:rPr>
        <w:t>activa kunnen op de volgende voorwaarden in aanmerking worden genomen:</w:t>
      </w:r>
    </w:p>
    <w:p w14:paraId="3E0998BA" w14:textId="77777777" w:rsidR="00574746" w:rsidRDefault="00574746" w:rsidP="002F3BEE">
      <w:pPr>
        <w:jc w:val="both"/>
        <w:rPr>
          <w:i/>
          <w:iCs/>
        </w:rPr>
      </w:pPr>
    </w:p>
    <w:p w14:paraId="50CDC375" w14:textId="2E95EB66" w:rsidR="00574746" w:rsidRPr="00B8286B" w:rsidRDefault="00A56B42" w:rsidP="00B8286B">
      <w:pPr>
        <w:pStyle w:val="Lijstalinea"/>
        <w:numPr>
          <w:ilvl w:val="0"/>
          <w:numId w:val="16"/>
        </w:numPr>
        <w:jc w:val="both"/>
        <w:rPr>
          <w:i/>
          <w:iCs/>
        </w:rPr>
      </w:pPr>
      <w:r w:rsidRPr="00B8286B">
        <w:rPr>
          <w:i/>
          <w:iCs/>
        </w:rPr>
        <w:t>voor gronden en gebouwen moet de huur na het verwachte tijdstip van de voltooiing van de investering ten minste vijf jaar blijven doorlopen in het geval van grote ondernemingen en drie jaar in het geval van kmo’s;</w:t>
      </w:r>
      <w:r>
        <w:rPr>
          <w:i/>
          <w:iCs/>
        </w:rPr>
        <w:t>’</w:t>
      </w:r>
    </w:p>
    <w:p w14:paraId="709A846B" w14:textId="77777777" w:rsidR="00574746" w:rsidRDefault="00574746" w:rsidP="002F3BEE">
      <w:pPr>
        <w:jc w:val="both"/>
        <w:rPr>
          <w:i/>
          <w:iCs/>
        </w:rPr>
      </w:pPr>
    </w:p>
    <w:p w14:paraId="666F7A50" w14:textId="48748258" w:rsidR="00574746" w:rsidRPr="00B8286B" w:rsidRDefault="00574746" w:rsidP="00B8286B">
      <w:pPr>
        <w:pStyle w:val="Lijstalinea"/>
        <w:numPr>
          <w:ilvl w:val="0"/>
          <w:numId w:val="16"/>
        </w:numPr>
        <w:jc w:val="both"/>
        <w:rPr>
          <w:i/>
          <w:iCs/>
        </w:rPr>
      </w:pPr>
      <w:r w:rsidRPr="00B8286B">
        <w:rPr>
          <w:i/>
          <w:iCs/>
        </w:rPr>
        <w:t>voor installaties of machines vindt de huur plaats in de vorm van financiële leasing en houdt deze voor de begunstigde van de steun een verplichting in om de activa na afloop van de leaseovereenkomst te kopen.</w:t>
      </w:r>
    </w:p>
    <w:p w14:paraId="66CDD258" w14:textId="3A016711" w:rsidR="00574746" w:rsidRDefault="00574746" w:rsidP="002F3BEE">
      <w:pPr>
        <w:jc w:val="both"/>
        <w:rPr>
          <w:i/>
          <w:iCs/>
        </w:rPr>
      </w:pPr>
    </w:p>
    <w:p w14:paraId="3E4AB2CC" w14:textId="77777777" w:rsidR="00A56B42" w:rsidRDefault="00A56B42" w:rsidP="00AB4E05">
      <w:pPr>
        <w:jc w:val="both"/>
        <w:rPr>
          <w:i/>
          <w:iCs/>
        </w:rPr>
      </w:pPr>
      <w:r w:rsidRPr="00A56B42">
        <w:rPr>
          <w:i/>
          <w:iCs/>
        </w:rPr>
        <w:t xml:space="preserve">In het geval van een initiële investering als bedoeld in artikel 2, punt 49, b), of artikel 2, punt 51, b), worden in beginsel alleen de kosten voor de aankoop van de activa van derden die geen banden met de koper hebben, in aanmerking genomen. Indien echter een lid van de </w:t>
      </w:r>
      <w:r w:rsidRPr="00A56B42">
        <w:rPr>
          <w:i/>
          <w:iCs/>
        </w:rPr>
        <w:lastRenderedPageBreak/>
        <w:t>familie van de oorspronkelijke eigenaar, of een of meer werknemers, een kleine onderneming overneemt/overnemen, is de voorwaarde dat de activa worden verworven van derden zonder banden met de koper, niet van toepassing. De transactie vindt op marktvoorwaarden plaats. Indien de verwerving van de activa van een vestiging vergezeld gaat van een bijkomende, voor regionale steun in aanmerking komende investering, worden de in aanmerking komende kosten van die aanvullende investering bijgeteld bij de kosten voor de verwerving van de activa van de vestiging. Indien vóór de verwerving van activa reeds steun is verleend ten behoeve van de verwerving daarvan, worden de kosten van die activa in mindering gebracht op de in aanmerking komende kosten met betrekking tot de verwerving van een vestiging.</w:t>
      </w:r>
    </w:p>
    <w:p w14:paraId="443A6E55" w14:textId="0EB0DA40" w:rsidR="00C72E38" w:rsidRDefault="000A03AF" w:rsidP="00102CAF">
      <w:r>
        <w:rPr>
          <w:noProof/>
          <w:lang w:eastAsia="nl-NL"/>
        </w:rPr>
        <mc:AlternateContent>
          <mc:Choice Requires="wps">
            <w:drawing>
              <wp:anchor distT="45720" distB="45720" distL="114300" distR="114300" simplePos="0" relativeHeight="251675648" behindDoc="0" locked="0" layoutInCell="1" allowOverlap="1" wp14:anchorId="31B18485" wp14:editId="0235AFCC">
                <wp:simplePos x="0" y="0"/>
                <wp:positionH relativeFrom="margin">
                  <wp:posOffset>0</wp:posOffset>
                </wp:positionH>
                <wp:positionV relativeFrom="paragraph">
                  <wp:posOffset>218440</wp:posOffset>
                </wp:positionV>
                <wp:extent cx="5405119" cy="634364"/>
                <wp:effectExtent l="0" t="0" r="24765" b="26670"/>
                <wp:wrapTopAndBottom/>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31EE5C4E" w14:textId="1C76F186" w:rsidR="000A03AF" w:rsidRPr="002A62AB" w:rsidRDefault="000A03AF" w:rsidP="000A03AF">
                            <w:pPr>
                              <w:rPr>
                                <w:b/>
                                <w:bCs/>
                              </w:rPr>
                            </w:pPr>
                            <w:r w:rsidRPr="002A62AB">
                              <w:rPr>
                                <w:b/>
                                <w:bCs/>
                              </w:rPr>
                              <w:t xml:space="preserve">Geef hier aan waarom </w:t>
                            </w:r>
                            <w:r>
                              <w:rPr>
                                <w:b/>
                                <w:bCs/>
                              </w:rPr>
                              <w:t xml:space="preserve">wordt voldaan </w:t>
                            </w:r>
                            <w:r w:rsidRPr="002A62AB">
                              <w:rPr>
                                <w:b/>
                                <w:bCs/>
                              </w:rPr>
                              <w:t xml:space="preserve">aan artikel </w:t>
                            </w:r>
                            <w:r>
                              <w:rPr>
                                <w:b/>
                                <w:bCs/>
                              </w:rPr>
                              <w:t>14</w:t>
                            </w:r>
                            <w:r w:rsidRPr="002A62AB">
                              <w:rPr>
                                <w:b/>
                                <w:bCs/>
                              </w:rPr>
                              <w:t xml:space="preserve">, lid </w:t>
                            </w:r>
                            <w:r>
                              <w:rPr>
                                <w:b/>
                                <w:bCs/>
                              </w:rPr>
                              <w:t>6</w:t>
                            </w:r>
                            <w:r w:rsidRPr="002A62AB">
                              <w:rPr>
                                <w:b/>
                                <w:bCs/>
                              </w:rPr>
                              <w:t>:</w:t>
                            </w:r>
                          </w:p>
                          <w:p w14:paraId="2057F3C8" w14:textId="77777777" w:rsidR="000A03AF" w:rsidRDefault="000A03AF" w:rsidP="000A03AF"/>
                          <w:p w14:paraId="692FF228" w14:textId="77777777" w:rsidR="000A03AF" w:rsidRDefault="000A03AF" w:rsidP="000A03AF"/>
                          <w:p w14:paraId="6F69D2B4" w14:textId="77777777" w:rsidR="000A03AF" w:rsidRDefault="000A03AF" w:rsidP="000A03AF"/>
                          <w:p w14:paraId="49C52BFE" w14:textId="77777777" w:rsidR="000A03AF" w:rsidRDefault="000A03AF" w:rsidP="000A03AF"/>
                          <w:p w14:paraId="2C3578A1" w14:textId="77777777" w:rsidR="000A03AF" w:rsidRDefault="000A03AF" w:rsidP="000A03AF"/>
                          <w:p w14:paraId="1A618BA9" w14:textId="77777777" w:rsidR="000A03AF" w:rsidRDefault="000A03AF" w:rsidP="000A03AF"/>
                          <w:p w14:paraId="2B379DB3" w14:textId="77777777" w:rsidR="000A03AF" w:rsidRDefault="000A03AF" w:rsidP="000A03AF"/>
                          <w:p w14:paraId="0FA9A490" w14:textId="77777777" w:rsidR="000A03AF" w:rsidRDefault="000A03AF" w:rsidP="000A03AF"/>
                          <w:p w14:paraId="7A1AD531" w14:textId="77777777" w:rsidR="000A03AF" w:rsidRDefault="000A03AF" w:rsidP="000A03AF">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1B18485" id="Tekstvak 4" o:spid="_x0000_s1030" type="#_x0000_t202" style="position:absolute;margin-left:0;margin-top:17.2pt;width:425.6pt;height:49.95pt;z-index:25167564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sN6FA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">
                <v:textbox style="mso-fit-shape-to-text:t">
                  <w:txbxContent>
                    <w:p w14:paraId="31EE5C4E" w14:textId="1C76F186" w:rsidR="000A03AF" w:rsidRPr="002A62AB" w:rsidRDefault="000A03AF" w:rsidP="000A03AF">
                      <w:pPr>
                        <w:rPr>
                          <w:b/>
                          <w:bCs/>
                        </w:rPr>
                      </w:pPr>
                      <w:r w:rsidRPr="002A62AB">
                        <w:rPr>
                          <w:b/>
                          <w:bCs/>
                        </w:rPr>
                        <w:t xml:space="preserve">Geef hier aan waarom </w:t>
                      </w:r>
                      <w:r>
                        <w:rPr>
                          <w:b/>
                          <w:bCs/>
                        </w:rPr>
                        <w:t xml:space="preserve">wordt voldaan </w:t>
                      </w:r>
                      <w:r w:rsidRPr="002A62AB">
                        <w:rPr>
                          <w:b/>
                          <w:bCs/>
                        </w:rPr>
                        <w:t xml:space="preserve">aan artikel </w:t>
                      </w:r>
                      <w:r>
                        <w:rPr>
                          <w:b/>
                          <w:bCs/>
                        </w:rPr>
                        <w:t>14</w:t>
                      </w:r>
                      <w:r w:rsidRPr="002A62AB">
                        <w:rPr>
                          <w:b/>
                          <w:bCs/>
                        </w:rPr>
                        <w:t xml:space="preserve">, lid </w:t>
                      </w:r>
                      <w:r>
                        <w:rPr>
                          <w:b/>
                          <w:bCs/>
                        </w:rPr>
                        <w:t>6</w:t>
                      </w:r>
                      <w:r w:rsidRPr="002A62AB">
                        <w:rPr>
                          <w:b/>
                          <w:bCs/>
                        </w:rPr>
                        <w:t>:</w:t>
                      </w:r>
                    </w:p>
                    <w:p w14:paraId="2057F3C8" w14:textId="77777777" w:rsidR="000A03AF" w:rsidRDefault="000A03AF" w:rsidP="000A03AF"/>
                    <w:p w14:paraId="692FF228" w14:textId="77777777" w:rsidR="000A03AF" w:rsidRDefault="000A03AF" w:rsidP="000A03AF"/>
                    <w:p w14:paraId="6F69D2B4" w14:textId="77777777" w:rsidR="000A03AF" w:rsidRDefault="000A03AF" w:rsidP="000A03AF"/>
                    <w:p w14:paraId="49C52BFE" w14:textId="77777777" w:rsidR="000A03AF" w:rsidRDefault="000A03AF" w:rsidP="000A03AF"/>
                    <w:p w14:paraId="2C3578A1" w14:textId="77777777" w:rsidR="000A03AF" w:rsidRDefault="000A03AF" w:rsidP="000A03AF"/>
                    <w:p w14:paraId="1A618BA9" w14:textId="77777777" w:rsidR="000A03AF" w:rsidRDefault="000A03AF" w:rsidP="000A03AF"/>
                    <w:p w14:paraId="2B379DB3" w14:textId="77777777" w:rsidR="000A03AF" w:rsidRDefault="000A03AF" w:rsidP="000A03AF"/>
                    <w:p w14:paraId="0FA9A490" w14:textId="77777777" w:rsidR="000A03AF" w:rsidRDefault="000A03AF" w:rsidP="000A03AF"/>
                    <w:p w14:paraId="7A1AD531" w14:textId="77777777" w:rsidR="000A03AF" w:rsidRDefault="000A03AF" w:rsidP="000A03AF">
                      <w:r>
                        <w:t xml:space="preserve">  </w:t>
                      </w:r>
                    </w:p>
                  </w:txbxContent>
                </v:textbox>
                <w10:wrap type="topAndBottom" anchorx="margin"/>
              </v:shape>
            </w:pict>
          </mc:Fallback>
        </mc:AlternateContent>
      </w:r>
    </w:p>
    <w:p w14:paraId="66A70EC4" w14:textId="77777777" w:rsidR="000A03AF" w:rsidRDefault="000A03AF" w:rsidP="00102CAF"/>
    <w:p w14:paraId="17BA7E8B" w14:textId="3F4C32D6" w:rsidR="00AB4E05" w:rsidRDefault="00AB4E05" w:rsidP="00AB4E05">
      <w:pPr>
        <w:jc w:val="both"/>
      </w:pPr>
      <w:r w:rsidRPr="00326FA1">
        <w:rPr>
          <w:b/>
          <w:bCs/>
          <w:i/>
          <w:iCs/>
          <w:u w:val="single"/>
        </w:rPr>
        <w:t xml:space="preserve">Art </w:t>
      </w:r>
      <w:r>
        <w:rPr>
          <w:b/>
          <w:bCs/>
          <w:i/>
          <w:iCs/>
          <w:u w:val="single"/>
        </w:rPr>
        <w:t>14</w:t>
      </w:r>
      <w:r w:rsidRPr="00326FA1">
        <w:rPr>
          <w:b/>
          <w:bCs/>
          <w:i/>
          <w:iCs/>
          <w:u w:val="single"/>
        </w:rPr>
        <w:t xml:space="preserve">, lid </w:t>
      </w:r>
      <w:r>
        <w:rPr>
          <w:b/>
          <w:bCs/>
          <w:i/>
          <w:iCs/>
          <w:u w:val="single"/>
        </w:rPr>
        <w:t>7</w:t>
      </w:r>
      <w:r w:rsidRPr="00326FA1">
        <w:rPr>
          <w:b/>
          <w:bCs/>
          <w:i/>
          <w:iCs/>
          <w:u w:val="single"/>
        </w:rPr>
        <w:t>:</w:t>
      </w:r>
    </w:p>
    <w:p w14:paraId="06123A8D" w14:textId="27B13FA0" w:rsidR="00A56B42" w:rsidRDefault="00A56B42" w:rsidP="00AB4E05">
      <w:pPr>
        <w:jc w:val="both"/>
        <w:rPr>
          <w:i/>
          <w:iCs/>
        </w:rPr>
      </w:pPr>
      <w:r w:rsidRPr="00A56B42">
        <w:rPr>
          <w:i/>
          <w:iCs/>
        </w:rPr>
        <w:t>Voor steun aan grote ondernemingen ten behoeve van een fundamentele verandering in het productieproces liggen de in aanmerking komende kosten hoger dan de in de drie voorafgaande belastingjaren doorgevoerde afschrijving voor de met de te moderniseren activiteit verband houdende activa. Voor steun aan grote ondernemingen of kmo’s ten behoeve van diversificatie van een bestaande vestiging liggen de in aanmerking komende kosten ten minste 200 % hoger dan de boekwaarde van de opnieuw gebruikte activa, zoals die in het belastingjaar voorafgaand aan de aanvang van de werkzaamheden is geboekt.</w:t>
      </w:r>
    </w:p>
    <w:p w14:paraId="33EF644E" w14:textId="36087E04" w:rsidR="000A03AF" w:rsidRDefault="000A03AF" w:rsidP="00102CAF">
      <w:r>
        <w:rPr>
          <w:noProof/>
          <w:lang w:eastAsia="nl-NL"/>
        </w:rPr>
        <mc:AlternateContent>
          <mc:Choice Requires="wps">
            <w:drawing>
              <wp:anchor distT="45720" distB="45720" distL="114300" distR="114300" simplePos="0" relativeHeight="251673600" behindDoc="0" locked="0" layoutInCell="1" allowOverlap="1" wp14:anchorId="7ED73C96" wp14:editId="223C3E3B">
                <wp:simplePos x="0" y="0"/>
                <wp:positionH relativeFrom="margin">
                  <wp:posOffset>0</wp:posOffset>
                </wp:positionH>
                <wp:positionV relativeFrom="paragraph">
                  <wp:posOffset>225425</wp:posOffset>
                </wp:positionV>
                <wp:extent cx="5405119" cy="634364"/>
                <wp:effectExtent l="0" t="0" r="24765" b="26670"/>
                <wp:wrapTopAndBottom/>
                <wp:docPr id="1"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01E7C3CE" w14:textId="6E57192B" w:rsidR="000A03AF" w:rsidRPr="002A62AB" w:rsidRDefault="000A03AF" w:rsidP="000A03AF">
                            <w:pPr>
                              <w:rPr>
                                <w:b/>
                                <w:bCs/>
                              </w:rPr>
                            </w:pPr>
                            <w:r w:rsidRPr="002A62AB">
                              <w:rPr>
                                <w:b/>
                                <w:bCs/>
                              </w:rPr>
                              <w:t xml:space="preserve">Geef hier aan waarom </w:t>
                            </w:r>
                            <w:r>
                              <w:rPr>
                                <w:b/>
                                <w:bCs/>
                              </w:rPr>
                              <w:t xml:space="preserve">wordt voldaan </w:t>
                            </w:r>
                            <w:r w:rsidRPr="002A62AB">
                              <w:rPr>
                                <w:b/>
                                <w:bCs/>
                              </w:rPr>
                              <w:t xml:space="preserve">aan artikel </w:t>
                            </w:r>
                            <w:r>
                              <w:rPr>
                                <w:b/>
                                <w:bCs/>
                              </w:rPr>
                              <w:t>14</w:t>
                            </w:r>
                            <w:r w:rsidRPr="002A62AB">
                              <w:rPr>
                                <w:b/>
                                <w:bCs/>
                              </w:rPr>
                              <w:t xml:space="preserve">, lid </w:t>
                            </w:r>
                            <w:r>
                              <w:rPr>
                                <w:b/>
                                <w:bCs/>
                              </w:rPr>
                              <w:t>7:</w:t>
                            </w:r>
                          </w:p>
                          <w:p w14:paraId="334F638B" w14:textId="77777777" w:rsidR="000A03AF" w:rsidRDefault="000A03AF" w:rsidP="000A03AF"/>
                          <w:p w14:paraId="07AA9DB3" w14:textId="77777777" w:rsidR="000A03AF" w:rsidRDefault="000A03AF" w:rsidP="000A03AF"/>
                          <w:p w14:paraId="37708A1C" w14:textId="77777777" w:rsidR="000A03AF" w:rsidRDefault="000A03AF" w:rsidP="000A03AF"/>
                          <w:p w14:paraId="736F22D8" w14:textId="77777777" w:rsidR="000A03AF" w:rsidRDefault="000A03AF" w:rsidP="000A03AF"/>
                          <w:p w14:paraId="0998AE09" w14:textId="77777777" w:rsidR="000A03AF" w:rsidRDefault="000A03AF" w:rsidP="000A03AF"/>
                          <w:p w14:paraId="41594298" w14:textId="77777777" w:rsidR="000A03AF" w:rsidRDefault="000A03AF" w:rsidP="000A03AF"/>
                          <w:p w14:paraId="185CAB52" w14:textId="77777777" w:rsidR="000A03AF" w:rsidRDefault="000A03AF" w:rsidP="000A03AF"/>
                          <w:p w14:paraId="3625240F" w14:textId="77777777" w:rsidR="000A03AF" w:rsidRDefault="000A03AF" w:rsidP="000A03AF"/>
                          <w:p w14:paraId="49E520ED" w14:textId="77777777" w:rsidR="000A03AF" w:rsidRDefault="000A03AF" w:rsidP="000A03AF">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ED73C96" id="Tekstvak 1" o:spid="_x0000_s1031" type="#_x0000_t202" style="position:absolute;margin-left:0;margin-top:17.75pt;width:425.6pt;height:49.95pt;z-index:25167360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">
                <v:textbox style="mso-fit-shape-to-text:t">
                  <w:txbxContent>
                    <w:p w14:paraId="01E7C3CE" w14:textId="6E57192B" w:rsidR="000A03AF" w:rsidRPr="002A62AB" w:rsidRDefault="000A03AF" w:rsidP="000A03AF">
                      <w:pPr>
                        <w:rPr>
                          <w:b/>
                          <w:bCs/>
                        </w:rPr>
                      </w:pPr>
                      <w:r w:rsidRPr="002A62AB">
                        <w:rPr>
                          <w:b/>
                          <w:bCs/>
                        </w:rPr>
                        <w:t xml:space="preserve">Geef hier aan waarom </w:t>
                      </w:r>
                      <w:r>
                        <w:rPr>
                          <w:b/>
                          <w:bCs/>
                        </w:rPr>
                        <w:t xml:space="preserve">wordt voldaan </w:t>
                      </w:r>
                      <w:r w:rsidRPr="002A62AB">
                        <w:rPr>
                          <w:b/>
                          <w:bCs/>
                        </w:rPr>
                        <w:t xml:space="preserve">aan artikel </w:t>
                      </w:r>
                      <w:r>
                        <w:rPr>
                          <w:b/>
                          <w:bCs/>
                        </w:rPr>
                        <w:t>14</w:t>
                      </w:r>
                      <w:r w:rsidRPr="002A62AB">
                        <w:rPr>
                          <w:b/>
                          <w:bCs/>
                        </w:rPr>
                        <w:t xml:space="preserve">, lid </w:t>
                      </w:r>
                      <w:r>
                        <w:rPr>
                          <w:b/>
                          <w:bCs/>
                        </w:rPr>
                        <w:t>7:</w:t>
                      </w:r>
                    </w:p>
                    <w:p w14:paraId="334F638B" w14:textId="77777777" w:rsidR="000A03AF" w:rsidRDefault="000A03AF" w:rsidP="000A03AF"/>
                    <w:p w14:paraId="07AA9DB3" w14:textId="77777777" w:rsidR="000A03AF" w:rsidRDefault="000A03AF" w:rsidP="000A03AF"/>
                    <w:p w14:paraId="37708A1C" w14:textId="77777777" w:rsidR="000A03AF" w:rsidRDefault="000A03AF" w:rsidP="000A03AF"/>
                    <w:p w14:paraId="736F22D8" w14:textId="77777777" w:rsidR="000A03AF" w:rsidRDefault="000A03AF" w:rsidP="000A03AF"/>
                    <w:p w14:paraId="0998AE09" w14:textId="77777777" w:rsidR="000A03AF" w:rsidRDefault="000A03AF" w:rsidP="000A03AF"/>
                    <w:p w14:paraId="41594298" w14:textId="77777777" w:rsidR="000A03AF" w:rsidRDefault="000A03AF" w:rsidP="000A03AF"/>
                    <w:p w14:paraId="185CAB52" w14:textId="77777777" w:rsidR="000A03AF" w:rsidRDefault="000A03AF" w:rsidP="000A03AF"/>
                    <w:p w14:paraId="3625240F" w14:textId="77777777" w:rsidR="000A03AF" w:rsidRDefault="000A03AF" w:rsidP="000A03AF"/>
                    <w:p w14:paraId="49E520ED" w14:textId="77777777" w:rsidR="000A03AF" w:rsidRDefault="000A03AF" w:rsidP="000A03AF">
                      <w:r>
                        <w:t xml:space="preserve">  </w:t>
                      </w:r>
                    </w:p>
                  </w:txbxContent>
                </v:textbox>
                <w10:wrap type="topAndBottom" anchorx="margin"/>
              </v:shape>
            </w:pict>
          </mc:Fallback>
        </mc:AlternateContent>
      </w:r>
    </w:p>
    <w:p w14:paraId="3EDA36F7" w14:textId="547B6B62" w:rsidR="00AB4E05" w:rsidRDefault="00AB4E05" w:rsidP="00102CAF"/>
    <w:p w14:paraId="2141028F" w14:textId="18B039FD" w:rsidR="00AB4E05" w:rsidRPr="00E874AD" w:rsidRDefault="00AB4E05" w:rsidP="00AB4E05">
      <w:pPr>
        <w:jc w:val="both"/>
      </w:pPr>
      <w:r w:rsidRPr="00E874AD">
        <w:rPr>
          <w:b/>
          <w:bCs/>
          <w:i/>
          <w:iCs/>
          <w:u w:val="single"/>
        </w:rPr>
        <w:t>Art 14, lid 8:</w:t>
      </w:r>
    </w:p>
    <w:p w14:paraId="5845D393" w14:textId="77777777" w:rsidR="00AB4E05" w:rsidRDefault="00AB4E05" w:rsidP="00AB4E05">
      <w:pPr>
        <w:jc w:val="both"/>
        <w:rPr>
          <w:i/>
          <w:iCs/>
        </w:rPr>
      </w:pPr>
      <w:r w:rsidRPr="00AB4E05">
        <w:rPr>
          <w:i/>
          <w:iCs/>
        </w:rPr>
        <w:t xml:space="preserve">Immateriële activa komen in aanmerking voor de berekening van investeringskosten indien zij aan de volgende voorwaarden voldoen: </w:t>
      </w:r>
    </w:p>
    <w:p w14:paraId="6CBEA452" w14:textId="77777777" w:rsidR="00AB4E05" w:rsidRDefault="00AB4E05" w:rsidP="00AB4E05">
      <w:pPr>
        <w:jc w:val="both"/>
        <w:rPr>
          <w:i/>
          <w:iCs/>
        </w:rPr>
      </w:pPr>
    </w:p>
    <w:p w14:paraId="3188049C" w14:textId="77777777" w:rsidR="00AB4E05" w:rsidRDefault="00AB4E05" w:rsidP="00AB4E05">
      <w:pPr>
        <w:jc w:val="both"/>
        <w:rPr>
          <w:i/>
          <w:iCs/>
        </w:rPr>
      </w:pPr>
      <w:r w:rsidRPr="00AB4E05">
        <w:rPr>
          <w:i/>
          <w:iCs/>
        </w:rPr>
        <w:t xml:space="preserve">a) zij worden uitsluitend in de steun ontvangende vestiging gebruikt; </w:t>
      </w:r>
    </w:p>
    <w:p w14:paraId="210F5B80" w14:textId="77777777" w:rsidR="00AB4E05" w:rsidRDefault="00AB4E05" w:rsidP="00AB4E05">
      <w:pPr>
        <w:jc w:val="both"/>
        <w:rPr>
          <w:i/>
          <w:iCs/>
        </w:rPr>
      </w:pPr>
    </w:p>
    <w:p w14:paraId="6230CF91" w14:textId="77777777" w:rsidR="00AB4E05" w:rsidRDefault="00AB4E05" w:rsidP="00AB4E05">
      <w:pPr>
        <w:jc w:val="both"/>
        <w:rPr>
          <w:i/>
          <w:iCs/>
        </w:rPr>
      </w:pPr>
      <w:r w:rsidRPr="00AB4E05">
        <w:rPr>
          <w:i/>
          <w:iCs/>
        </w:rPr>
        <w:t xml:space="preserve">b) zij kunnen worden afgeschreven; </w:t>
      </w:r>
    </w:p>
    <w:p w14:paraId="2E1DDE7A" w14:textId="77777777" w:rsidR="00AB4E05" w:rsidRDefault="00AB4E05" w:rsidP="00AB4E05">
      <w:pPr>
        <w:jc w:val="both"/>
        <w:rPr>
          <w:i/>
          <w:iCs/>
        </w:rPr>
      </w:pPr>
    </w:p>
    <w:p w14:paraId="74BFACFE" w14:textId="77777777" w:rsidR="00AB4E05" w:rsidRDefault="00AB4E05" w:rsidP="00AB4E05">
      <w:pPr>
        <w:jc w:val="both"/>
        <w:rPr>
          <w:i/>
          <w:iCs/>
        </w:rPr>
      </w:pPr>
      <w:r w:rsidRPr="00AB4E05">
        <w:rPr>
          <w:i/>
          <w:iCs/>
        </w:rPr>
        <w:t xml:space="preserve">c) zij worden op marktvoorwaarden aangekocht van derden zonder banden met de koper, en </w:t>
      </w:r>
    </w:p>
    <w:p w14:paraId="0EF3B3C3" w14:textId="77777777" w:rsidR="00AB4E05" w:rsidRDefault="00AB4E05" w:rsidP="00AB4E05">
      <w:pPr>
        <w:jc w:val="both"/>
        <w:rPr>
          <w:i/>
          <w:iCs/>
        </w:rPr>
      </w:pPr>
    </w:p>
    <w:p w14:paraId="10C6B33C" w14:textId="77777777" w:rsidR="00900FA5" w:rsidRDefault="00AB4E05" w:rsidP="00AB4E05">
      <w:pPr>
        <w:jc w:val="both"/>
        <w:rPr>
          <w:i/>
          <w:iCs/>
        </w:rPr>
      </w:pPr>
      <w:r w:rsidRPr="00AB4E05">
        <w:rPr>
          <w:i/>
          <w:iCs/>
        </w:rPr>
        <w:t xml:space="preserve">d) </w:t>
      </w:r>
      <w:r w:rsidR="00900FA5" w:rsidRPr="00900FA5">
        <w:rPr>
          <w:i/>
          <w:iCs/>
        </w:rPr>
        <w:t>zij moeten worden opgenomen bij de activa van de steun ontvangende onderneming en moeten gedurende ten minste vijf jaar (drie jaar voor kmo’s) verbonden blijven met het project waarvoor de steun wordt verleend.</w:t>
      </w:r>
    </w:p>
    <w:p w14:paraId="35CECD91" w14:textId="77777777" w:rsidR="00040849" w:rsidRDefault="00040849" w:rsidP="00AB4E05">
      <w:pPr>
        <w:jc w:val="both"/>
        <w:rPr>
          <w:i/>
          <w:iCs/>
        </w:rPr>
      </w:pPr>
    </w:p>
    <w:p w14:paraId="1DD37DA6" w14:textId="598ED8D5" w:rsidR="00AB4E05" w:rsidRDefault="00040849" w:rsidP="00AB4E05">
      <w:pPr>
        <w:jc w:val="both"/>
        <w:rPr>
          <w:i/>
          <w:iCs/>
        </w:rPr>
      </w:pPr>
      <w:r w:rsidRPr="00040849">
        <w:rPr>
          <w:i/>
          <w:iCs/>
        </w:rPr>
        <w:t>Voor grote ondernemingen komen de kosten van immateriële activa slechts in aanmerking tot 50 % van de totale in aanmerking komende investeringskosten voor de initiële investering. Voor kmo’s komt 100 % van de kosten van immateriële activa in aanmerking.</w:t>
      </w:r>
    </w:p>
    <w:p w14:paraId="6560F463" w14:textId="538C5E4B" w:rsidR="002F3BEE" w:rsidRDefault="002F3BEE" w:rsidP="00AB4E05">
      <w:pPr>
        <w:jc w:val="both"/>
        <w:rPr>
          <w:i/>
          <w:iCs/>
        </w:rPr>
      </w:pPr>
    </w:p>
    <w:p w14:paraId="4B0A4567" w14:textId="484C433D" w:rsidR="002F3BEE" w:rsidRDefault="002F3BEE" w:rsidP="00AB4E05">
      <w:pPr>
        <w:jc w:val="both"/>
        <w:rPr>
          <w:i/>
          <w:iCs/>
        </w:rPr>
      </w:pPr>
      <w:r>
        <w:rPr>
          <w:noProof/>
          <w:lang w:eastAsia="nl-NL"/>
        </w:rPr>
        <mc:AlternateContent>
          <mc:Choice Requires="wps">
            <w:drawing>
              <wp:anchor distT="45720" distB="45720" distL="114300" distR="114300" simplePos="0" relativeHeight="251669504" behindDoc="0" locked="0" layoutInCell="1" allowOverlap="1" wp14:anchorId="30BC67BC" wp14:editId="46E45257">
                <wp:simplePos x="0" y="0"/>
                <wp:positionH relativeFrom="margin">
                  <wp:posOffset>0</wp:posOffset>
                </wp:positionH>
                <wp:positionV relativeFrom="paragraph">
                  <wp:posOffset>219075</wp:posOffset>
                </wp:positionV>
                <wp:extent cx="5405119" cy="634364"/>
                <wp:effectExtent l="0" t="0" r="24765" b="26670"/>
                <wp:wrapTopAndBottom/>
                <wp:docPr id="6" name="Tekstvak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1C52638A" w14:textId="49F74F4C" w:rsidR="002F3BEE" w:rsidRPr="002A62AB" w:rsidRDefault="002F3BEE" w:rsidP="002F3BEE">
                            <w:pPr>
                              <w:rPr>
                                <w:b/>
                                <w:bCs/>
                              </w:rPr>
                            </w:pPr>
                            <w:r w:rsidRPr="002A62AB">
                              <w:rPr>
                                <w:b/>
                                <w:bCs/>
                              </w:rPr>
                              <w:t xml:space="preserve">Geef hier aan waarom </w:t>
                            </w:r>
                            <w:r>
                              <w:rPr>
                                <w:b/>
                                <w:bCs/>
                              </w:rPr>
                              <w:t xml:space="preserve">wordt voldaan </w:t>
                            </w:r>
                            <w:r w:rsidRPr="002A62AB">
                              <w:rPr>
                                <w:b/>
                                <w:bCs/>
                              </w:rPr>
                              <w:t xml:space="preserve">aan artikel </w:t>
                            </w:r>
                            <w:r>
                              <w:rPr>
                                <w:b/>
                                <w:bCs/>
                              </w:rPr>
                              <w:t>14</w:t>
                            </w:r>
                            <w:r w:rsidRPr="002A62AB">
                              <w:rPr>
                                <w:b/>
                                <w:bCs/>
                              </w:rPr>
                              <w:t xml:space="preserve">, </w:t>
                            </w:r>
                            <w:r>
                              <w:rPr>
                                <w:b/>
                                <w:bCs/>
                              </w:rPr>
                              <w:t>lid 8</w:t>
                            </w:r>
                            <w:r w:rsidRPr="002A62AB">
                              <w:rPr>
                                <w:b/>
                                <w:bCs/>
                              </w:rPr>
                              <w:t>:</w:t>
                            </w:r>
                          </w:p>
                          <w:p w14:paraId="1FC1699F" w14:textId="77777777" w:rsidR="002F3BEE" w:rsidRDefault="002F3BEE" w:rsidP="002F3BEE"/>
                          <w:p w14:paraId="59FDACFC" w14:textId="77777777" w:rsidR="002F3BEE" w:rsidRDefault="002F3BEE" w:rsidP="002F3BEE"/>
                          <w:p w14:paraId="73E23089" w14:textId="77777777" w:rsidR="002F3BEE" w:rsidRDefault="002F3BEE" w:rsidP="002F3BEE"/>
                          <w:p w14:paraId="476CF4AD" w14:textId="77777777" w:rsidR="002F3BEE" w:rsidRDefault="002F3BEE" w:rsidP="002F3BEE"/>
                          <w:p w14:paraId="39F362E5" w14:textId="77777777" w:rsidR="002F3BEE" w:rsidRDefault="002F3BEE" w:rsidP="002F3BEE"/>
                          <w:p w14:paraId="4925C10F" w14:textId="77777777" w:rsidR="002F3BEE" w:rsidRDefault="002F3BEE" w:rsidP="002F3BEE"/>
                          <w:p w14:paraId="486C3C6F" w14:textId="77777777" w:rsidR="002F3BEE" w:rsidRDefault="002F3BEE" w:rsidP="002F3BEE"/>
                          <w:p w14:paraId="7B573BF2" w14:textId="77777777" w:rsidR="002F3BEE" w:rsidRDefault="002F3BEE" w:rsidP="002F3BEE"/>
                          <w:p w14:paraId="5CA3BA02" w14:textId="77777777" w:rsidR="002F3BEE" w:rsidRDefault="002F3BEE" w:rsidP="002F3BEE">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0BC67BC" id="Tekstvak 6" o:spid="_x0000_s1032" type="#_x0000_t202" style="position:absolute;left:0;text-align:left;margin-left:0;margin-top:17.25pt;width:425.6pt;height:49.95pt;z-index:2516695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">
                <v:textbox style="mso-fit-shape-to-text:t">
                  <w:txbxContent>
                    <w:p w14:paraId="1C52638A" w14:textId="49F74F4C" w:rsidR="002F3BEE" w:rsidRPr="002A62AB" w:rsidRDefault="002F3BEE" w:rsidP="002F3BEE">
                      <w:pPr>
                        <w:rPr>
                          <w:b/>
                          <w:bCs/>
                        </w:rPr>
                      </w:pPr>
                      <w:r w:rsidRPr="002A62AB">
                        <w:rPr>
                          <w:b/>
                          <w:bCs/>
                        </w:rPr>
                        <w:t xml:space="preserve">Geef hier aan waarom </w:t>
                      </w:r>
                      <w:r>
                        <w:rPr>
                          <w:b/>
                          <w:bCs/>
                        </w:rPr>
                        <w:t xml:space="preserve">wordt voldaan </w:t>
                      </w:r>
                      <w:r w:rsidRPr="002A62AB">
                        <w:rPr>
                          <w:b/>
                          <w:bCs/>
                        </w:rPr>
                        <w:t xml:space="preserve">aan artikel </w:t>
                      </w:r>
                      <w:r>
                        <w:rPr>
                          <w:b/>
                          <w:bCs/>
                        </w:rPr>
                        <w:t>14</w:t>
                      </w:r>
                      <w:r w:rsidRPr="002A62AB">
                        <w:rPr>
                          <w:b/>
                          <w:bCs/>
                        </w:rPr>
                        <w:t xml:space="preserve">, </w:t>
                      </w:r>
                      <w:r>
                        <w:rPr>
                          <w:b/>
                          <w:bCs/>
                        </w:rPr>
                        <w:t>lid 8</w:t>
                      </w:r>
                      <w:r w:rsidRPr="002A62AB">
                        <w:rPr>
                          <w:b/>
                          <w:bCs/>
                        </w:rPr>
                        <w:t>:</w:t>
                      </w:r>
                    </w:p>
                    <w:p w14:paraId="1FC1699F" w14:textId="77777777" w:rsidR="002F3BEE" w:rsidRDefault="002F3BEE" w:rsidP="002F3BEE"/>
                    <w:p w14:paraId="59FDACFC" w14:textId="77777777" w:rsidR="002F3BEE" w:rsidRDefault="002F3BEE" w:rsidP="002F3BEE"/>
                    <w:p w14:paraId="73E23089" w14:textId="77777777" w:rsidR="002F3BEE" w:rsidRDefault="002F3BEE" w:rsidP="002F3BEE"/>
                    <w:p w14:paraId="476CF4AD" w14:textId="77777777" w:rsidR="002F3BEE" w:rsidRDefault="002F3BEE" w:rsidP="002F3BEE"/>
                    <w:p w14:paraId="39F362E5" w14:textId="77777777" w:rsidR="002F3BEE" w:rsidRDefault="002F3BEE" w:rsidP="002F3BEE"/>
                    <w:p w14:paraId="4925C10F" w14:textId="77777777" w:rsidR="002F3BEE" w:rsidRDefault="002F3BEE" w:rsidP="002F3BEE"/>
                    <w:p w14:paraId="486C3C6F" w14:textId="77777777" w:rsidR="002F3BEE" w:rsidRDefault="002F3BEE" w:rsidP="002F3BEE"/>
                    <w:p w14:paraId="7B573BF2" w14:textId="77777777" w:rsidR="002F3BEE" w:rsidRDefault="002F3BEE" w:rsidP="002F3BEE"/>
                    <w:p w14:paraId="5CA3BA02" w14:textId="77777777" w:rsidR="002F3BEE" w:rsidRDefault="002F3BEE" w:rsidP="002F3BEE">
                      <w:r>
                        <w:t xml:space="preserve">  </w:t>
                      </w:r>
                    </w:p>
                  </w:txbxContent>
                </v:textbox>
                <w10:wrap type="topAndBottom" anchorx="margin"/>
              </v:shape>
            </w:pict>
          </mc:Fallback>
        </mc:AlternateContent>
      </w:r>
    </w:p>
    <w:p w14:paraId="67953F33" w14:textId="77777777" w:rsidR="00AB4E05" w:rsidRPr="00AB4E05" w:rsidRDefault="00AB4E05" w:rsidP="00102CAF"/>
    <w:p w14:paraId="560BE743" w14:textId="07B39E4C" w:rsidR="00AB4E05" w:rsidRPr="00E874AD" w:rsidRDefault="00AB4E05" w:rsidP="00AB4E05">
      <w:pPr>
        <w:jc w:val="both"/>
      </w:pPr>
      <w:r w:rsidRPr="00E874AD">
        <w:rPr>
          <w:b/>
          <w:bCs/>
          <w:i/>
          <w:iCs/>
          <w:u w:val="single"/>
        </w:rPr>
        <w:t>Art 14, lid 9:</w:t>
      </w:r>
    </w:p>
    <w:p w14:paraId="1B709AD8" w14:textId="77777777" w:rsidR="00AB4E05" w:rsidRPr="00AB4E05" w:rsidRDefault="00AB4E05" w:rsidP="00AB4E05">
      <w:pPr>
        <w:jc w:val="both"/>
        <w:rPr>
          <w:i/>
          <w:iCs/>
        </w:rPr>
      </w:pPr>
      <w:r w:rsidRPr="00AB4E05">
        <w:rPr>
          <w:i/>
          <w:iCs/>
        </w:rPr>
        <w:t xml:space="preserve">Wanneer in aanmerking komende kosten worden berekend aan de hand van de geraamde loonkosten als bedoeld in lid 4, onder b), worden de volgende voorwaarden in acht genomen: </w:t>
      </w:r>
    </w:p>
    <w:p w14:paraId="4202809E" w14:textId="77777777" w:rsidR="00AB4E05" w:rsidRPr="00AB4E05" w:rsidRDefault="00AB4E05" w:rsidP="00AB4E05">
      <w:pPr>
        <w:jc w:val="both"/>
        <w:rPr>
          <w:i/>
          <w:iCs/>
        </w:rPr>
      </w:pPr>
    </w:p>
    <w:p w14:paraId="0CC7E445" w14:textId="79BF9086" w:rsidR="00AB4E05" w:rsidRPr="00AB4E05" w:rsidRDefault="00AB4E05" w:rsidP="00AB4E05">
      <w:pPr>
        <w:jc w:val="both"/>
        <w:rPr>
          <w:i/>
          <w:iCs/>
        </w:rPr>
      </w:pPr>
      <w:r w:rsidRPr="00AB4E05">
        <w:rPr>
          <w:i/>
          <w:iCs/>
        </w:rPr>
        <w:t xml:space="preserve">a) </w:t>
      </w:r>
      <w:r w:rsidR="008A3A65" w:rsidRPr="008A3A65">
        <w:rPr>
          <w:i/>
          <w:iCs/>
        </w:rPr>
        <w:t>het investeringsproject levert een nettoverhoging op van het aantal werknemers in de betrokken vestiging ten opzichte van het gemiddelde over de twaalf voorafgaande maanden, nadat het aantal gecreëerde arbeidsplaatsen in mindering is gebracht op het aantal arbeidsplaatsen dat in die periode verloren is gegaan, uitgedrukt in arbeidsjaareenheden</w:t>
      </w:r>
      <w:r w:rsidR="008A3A65">
        <w:rPr>
          <w:i/>
          <w:iCs/>
        </w:rPr>
        <w:t>.</w:t>
      </w:r>
    </w:p>
    <w:p w14:paraId="18AF303C" w14:textId="77777777" w:rsidR="00AB4E05" w:rsidRPr="00AB4E05" w:rsidRDefault="00AB4E05" w:rsidP="00AB4E05">
      <w:pPr>
        <w:jc w:val="both"/>
        <w:rPr>
          <w:i/>
          <w:iCs/>
        </w:rPr>
      </w:pPr>
    </w:p>
    <w:p w14:paraId="654B2FDB" w14:textId="3E7553B1" w:rsidR="00AB4E05" w:rsidRPr="00AB4E05" w:rsidRDefault="00AB4E05" w:rsidP="00AB4E05">
      <w:pPr>
        <w:jc w:val="both"/>
        <w:rPr>
          <w:i/>
          <w:iCs/>
        </w:rPr>
      </w:pPr>
      <w:r w:rsidRPr="00AB4E05">
        <w:rPr>
          <w:i/>
          <w:iCs/>
        </w:rPr>
        <w:t xml:space="preserve">b) iedere arbeidsplaats wordt binnen drie jaar na de voltooiing van de </w:t>
      </w:r>
      <w:r w:rsidR="008A3A65">
        <w:rPr>
          <w:i/>
          <w:iCs/>
        </w:rPr>
        <w:t>investering</w:t>
      </w:r>
      <w:r w:rsidRPr="00AB4E05">
        <w:rPr>
          <w:i/>
          <w:iCs/>
        </w:rPr>
        <w:t xml:space="preserve"> ingevuld, en</w:t>
      </w:r>
    </w:p>
    <w:p w14:paraId="617ECACC" w14:textId="77777777" w:rsidR="00AB4E05" w:rsidRPr="00AB4E05" w:rsidRDefault="00AB4E05" w:rsidP="00AB4E05">
      <w:pPr>
        <w:jc w:val="both"/>
        <w:rPr>
          <w:i/>
          <w:iCs/>
        </w:rPr>
      </w:pPr>
    </w:p>
    <w:p w14:paraId="38F976FE" w14:textId="5836D55D" w:rsidR="00AB4E05" w:rsidRPr="00AB4E05" w:rsidRDefault="00AB4E05" w:rsidP="00AB4E05">
      <w:pPr>
        <w:jc w:val="both"/>
        <w:rPr>
          <w:i/>
          <w:iCs/>
        </w:rPr>
      </w:pPr>
      <w:r w:rsidRPr="00AB4E05">
        <w:rPr>
          <w:i/>
          <w:iCs/>
        </w:rPr>
        <w:t>c) elke via de investering geschapen arbeidsplaats blijft binnen het betrokken gebied behouden gedurende een periode van ten minste vijf jaar te rekenen vanaf het tijdstip dat de arbeidsplaats voor het eerst werd ingevuld, of drie jaar in het geval van kmo’s, uitgezonderd indien de arbeidsplaats verloren is gegaan tussen 1 januari 2020 en 30 juni 2021.</w:t>
      </w:r>
    </w:p>
    <w:p w14:paraId="59A80064" w14:textId="2F1474F4" w:rsidR="00AB4E05" w:rsidRDefault="000A03AF" w:rsidP="00AB4E05">
      <w:pPr>
        <w:jc w:val="both"/>
        <w:rPr>
          <w:b/>
          <w:bCs/>
          <w:i/>
          <w:iCs/>
          <w:u w:val="single"/>
        </w:rPr>
      </w:pPr>
      <w:r>
        <w:rPr>
          <w:noProof/>
          <w:lang w:eastAsia="nl-NL"/>
        </w:rPr>
        <w:lastRenderedPageBreak/>
        <mc:AlternateContent>
          <mc:Choice Requires="wps">
            <w:drawing>
              <wp:anchor distT="45720" distB="45720" distL="114300" distR="114300" simplePos="0" relativeHeight="251679744" behindDoc="0" locked="0" layoutInCell="1" allowOverlap="1" wp14:anchorId="3ED78D82" wp14:editId="6E5C7809">
                <wp:simplePos x="0" y="0"/>
                <wp:positionH relativeFrom="margin">
                  <wp:posOffset>0</wp:posOffset>
                </wp:positionH>
                <wp:positionV relativeFrom="paragraph">
                  <wp:posOffset>225425</wp:posOffset>
                </wp:positionV>
                <wp:extent cx="5405119" cy="634364"/>
                <wp:effectExtent l="0" t="0" r="24765" b="26670"/>
                <wp:wrapTopAndBottom/>
                <wp:docPr id="8"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24B8D0D2" w14:textId="537AFC1A" w:rsidR="000A03AF" w:rsidRPr="002A62AB" w:rsidRDefault="000A03AF" w:rsidP="000A03AF">
                            <w:pPr>
                              <w:rPr>
                                <w:b/>
                                <w:bCs/>
                              </w:rPr>
                            </w:pPr>
                            <w:r w:rsidRPr="002A62AB">
                              <w:rPr>
                                <w:b/>
                                <w:bCs/>
                              </w:rPr>
                              <w:t xml:space="preserve">Geef hier aan waarom </w:t>
                            </w:r>
                            <w:r>
                              <w:rPr>
                                <w:b/>
                                <w:bCs/>
                              </w:rPr>
                              <w:t xml:space="preserve">wordt voldaan </w:t>
                            </w:r>
                            <w:r w:rsidRPr="002A62AB">
                              <w:rPr>
                                <w:b/>
                                <w:bCs/>
                              </w:rPr>
                              <w:t xml:space="preserve">aan artikel </w:t>
                            </w:r>
                            <w:r>
                              <w:rPr>
                                <w:b/>
                                <w:bCs/>
                              </w:rPr>
                              <w:t>14</w:t>
                            </w:r>
                            <w:r w:rsidRPr="002A62AB">
                              <w:rPr>
                                <w:b/>
                                <w:bCs/>
                              </w:rPr>
                              <w:t xml:space="preserve">, lid </w:t>
                            </w:r>
                            <w:r>
                              <w:rPr>
                                <w:b/>
                                <w:bCs/>
                              </w:rPr>
                              <w:t>9</w:t>
                            </w:r>
                            <w:r w:rsidRPr="002A62AB">
                              <w:rPr>
                                <w:b/>
                                <w:bCs/>
                              </w:rPr>
                              <w:t>:</w:t>
                            </w:r>
                          </w:p>
                          <w:p w14:paraId="612FCAAD" w14:textId="77777777" w:rsidR="000A03AF" w:rsidRDefault="000A03AF" w:rsidP="000A03AF"/>
                          <w:p w14:paraId="017F2625" w14:textId="77777777" w:rsidR="000A03AF" w:rsidRDefault="000A03AF" w:rsidP="000A03AF"/>
                          <w:p w14:paraId="05E6FE03" w14:textId="77777777" w:rsidR="000A03AF" w:rsidRDefault="000A03AF" w:rsidP="000A03AF"/>
                          <w:p w14:paraId="09AB5EC9" w14:textId="77777777" w:rsidR="000A03AF" w:rsidRDefault="000A03AF" w:rsidP="000A03AF"/>
                          <w:p w14:paraId="0E5FEBA5" w14:textId="77777777" w:rsidR="000A03AF" w:rsidRDefault="000A03AF" w:rsidP="000A03AF"/>
                          <w:p w14:paraId="10DFCA01" w14:textId="77777777" w:rsidR="000A03AF" w:rsidRDefault="000A03AF" w:rsidP="000A03AF"/>
                          <w:p w14:paraId="745542B6" w14:textId="77777777" w:rsidR="000A03AF" w:rsidRDefault="000A03AF" w:rsidP="000A03AF"/>
                          <w:p w14:paraId="05ED34EA" w14:textId="77777777" w:rsidR="000A03AF" w:rsidRDefault="000A03AF" w:rsidP="000A03AF"/>
                          <w:p w14:paraId="7813B72B" w14:textId="77777777" w:rsidR="000A03AF" w:rsidRDefault="000A03AF" w:rsidP="000A03AF">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D78D82" id="Tekstvak 8" o:spid="_x0000_s1033" type="#_x0000_t202" style="position:absolute;left:0;text-align:left;margin-left:0;margin-top:17.75pt;width:425.6pt;height:49.95pt;z-index:25167974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">
                <v:textbox style="mso-fit-shape-to-text:t">
                  <w:txbxContent>
                    <w:p w14:paraId="24B8D0D2" w14:textId="537AFC1A" w:rsidR="000A03AF" w:rsidRPr="002A62AB" w:rsidRDefault="000A03AF" w:rsidP="000A03AF">
                      <w:pPr>
                        <w:rPr>
                          <w:b/>
                          <w:bCs/>
                        </w:rPr>
                      </w:pPr>
                      <w:r w:rsidRPr="002A62AB">
                        <w:rPr>
                          <w:b/>
                          <w:bCs/>
                        </w:rPr>
                        <w:t xml:space="preserve">Geef hier aan waarom </w:t>
                      </w:r>
                      <w:r>
                        <w:rPr>
                          <w:b/>
                          <w:bCs/>
                        </w:rPr>
                        <w:t xml:space="preserve">wordt voldaan </w:t>
                      </w:r>
                      <w:r w:rsidRPr="002A62AB">
                        <w:rPr>
                          <w:b/>
                          <w:bCs/>
                        </w:rPr>
                        <w:t xml:space="preserve">aan artikel </w:t>
                      </w:r>
                      <w:r>
                        <w:rPr>
                          <w:b/>
                          <w:bCs/>
                        </w:rPr>
                        <w:t>14</w:t>
                      </w:r>
                      <w:r w:rsidRPr="002A62AB">
                        <w:rPr>
                          <w:b/>
                          <w:bCs/>
                        </w:rPr>
                        <w:t xml:space="preserve">, lid </w:t>
                      </w:r>
                      <w:r>
                        <w:rPr>
                          <w:b/>
                          <w:bCs/>
                        </w:rPr>
                        <w:t>9</w:t>
                      </w:r>
                      <w:r w:rsidRPr="002A62AB">
                        <w:rPr>
                          <w:b/>
                          <w:bCs/>
                        </w:rPr>
                        <w:t>:</w:t>
                      </w:r>
                    </w:p>
                    <w:p w14:paraId="612FCAAD" w14:textId="77777777" w:rsidR="000A03AF" w:rsidRDefault="000A03AF" w:rsidP="000A03AF"/>
                    <w:p w14:paraId="017F2625" w14:textId="77777777" w:rsidR="000A03AF" w:rsidRDefault="000A03AF" w:rsidP="000A03AF"/>
                    <w:p w14:paraId="05E6FE03" w14:textId="77777777" w:rsidR="000A03AF" w:rsidRDefault="000A03AF" w:rsidP="000A03AF"/>
                    <w:p w14:paraId="09AB5EC9" w14:textId="77777777" w:rsidR="000A03AF" w:rsidRDefault="000A03AF" w:rsidP="000A03AF"/>
                    <w:p w14:paraId="0E5FEBA5" w14:textId="77777777" w:rsidR="000A03AF" w:rsidRDefault="000A03AF" w:rsidP="000A03AF"/>
                    <w:p w14:paraId="10DFCA01" w14:textId="77777777" w:rsidR="000A03AF" w:rsidRDefault="000A03AF" w:rsidP="000A03AF"/>
                    <w:p w14:paraId="745542B6" w14:textId="77777777" w:rsidR="000A03AF" w:rsidRDefault="000A03AF" w:rsidP="000A03AF"/>
                    <w:p w14:paraId="05ED34EA" w14:textId="77777777" w:rsidR="000A03AF" w:rsidRDefault="000A03AF" w:rsidP="000A03AF"/>
                    <w:p w14:paraId="7813B72B" w14:textId="77777777" w:rsidR="000A03AF" w:rsidRDefault="000A03AF" w:rsidP="000A03AF">
                      <w:r>
                        <w:t xml:space="preserve">  </w:t>
                      </w:r>
                    </w:p>
                  </w:txbxContent>
                </v:textbox>
                <w10:wrap type="topAndBottom" anchorx="margin"/>
              </v:shape>
            </w:pict>
          </mc:Fallback>
        </mc:AlternateContent>
      </w:r>
    </w:p>
    <w:p w14:paraId="23F90EC8" w14:textId="77777777" w:rsidR="000A03AF" w:rsidRPr="00AB4E05" w:rsidRDefault="000A03AF" w:rsidP="00AB4E05">
      <w:pPr>
        <w:jc w:val="both"/>
        <w:rPr>
          <w:b/>
          <w:bCs/>
          <w:i/>
          <w:iCs/>
          <w:u w:val="single"/>
        </w:rPr>
      </w:pPr>
    </w:p>
    <w:p w14:paraId="2422F6D9" w14:textId="67AEEADF" w:rsidR="008C42BC" w:rsidRDefault="008C42BC" w:rsidP="00AB4E05">
      <w:pPr>
        <w:jc w:val="both"/>
        <w:rPr>
          <w:i/>
          <w:iCs/>
        </w:rPr>
      </w:pPr>
      <w:r>
        <w:rPr>
          <w:i/>
          <w:iCs/>
        </w:rPr>
        <w:t xml:space="preserve">Vervallen. </w:t>
      </w:r>
    </w:p>
    <w:p w14:paraId="1000E27E" w14:textId="04E56C55" w:rsidR="008C42BC" w:rsidRPr="008C42BC" w:rsidRDefault="008C42BC" w:rsidP="00AB4E05">
      <w:pPr>
        <w:jc w:val="both"/>
      </w:pPr>
      <w:r>
        <w:rPr>
          <w:b/>
          <w:bCs/>
          <w:i/>
          <w:iCs/>
          <w:u w:val="single"/>
        </w:rPr>
        <w:t xml:space="preserve">Art. 14, lid 11: </w:t>
      </w:r>
      <w:r w:rsidRPr="00B8286B">
        <w:rPr>
          <w:i/>
          <w:iCs/>
          <w:u w:val="single"/>
        </w:rPr>
        <w:t>Vervallen.</w:t>
      </w:r>
    </w:p>
    <w:p w14:paraId="3315657C" w14:textId="74A75CD8" w:rsidR="00AB4E05" w:rsidRDefault="00AB4E05" w:rsidP="00AB4E05">
      <w:pPr>
        <w:jc w:val="both"/>
      </w:pPr>
    </w:p>
    <w:p w14:paraId="53A1D037" w14:textId="77777777" w:rsidR="00AB4E05" w:rsidRDefault="00AB4E05" w:rsidP="00AB4E05">
      <w:pPr>
        <w:jc w:val="both"/>
      </w:pPr>
    </w:p>
    <w:p w14:paraId="5DF86AED" w14:textId="5CC629DB" w:rsidR="00AB4E05" w:rsidRDefault="00AB4E05" w:rsidP="00AB4E05">
      <w:pPr>
        <w:jc w:val="both"/>
      </w:pPr>
      <w:r w:rsidRPr="00326FA1">
        <w:rPr>
          <w:b/>
          <w:bCs/>
          <w:i/>
          <w:iCs/>
          <w:u w:val="single"/>
        </w:rPr>
        <w:t xml:space="preserve">Art </w:t>
      </w:r>
      <w:r>
        <w:rPr>
          <w:b/>
          <w:bCs/>
          <w:i/>
          <w:iCs/>
          <w:u w:val="single"/>
        </w:rPr>
        <w:t>14</w:t>
      </w:r>
      <w:r w:rsidRPr="00326FA1">
        <w:rPr>
          <w:b/>
          <w:bCs/>
          <w:i/>
          <w:iCs/>
          <w:u w:val="single"/>
        </w:rPr>
        <w:t xml:space="preserve">, lid </w:t>
      </w:r>
      <w:r>
        <w:rPr>
          <w:b/>
          <w:bCs/>
          <w:i/>
          <w:iCs/>
          <w:u w:val="single"/>
        </w:rPr>
        <w:t>12</w:t>
      </w:r>
      <w:r w:rsidRPr="00326FA1">
        <w:rPr>
          <w:b/>
          <w:bCs/>
          <w:i/>
          <w:iCs/>
          <w:u w:val="single"/>
        </w:rPr>
        <w:t>:</w:t>
      </w:r>
    </w:p>
    <w:p w14:paraId="57E29C6A" w14:textId="61941074" w:rsidR="00AB4E05" w:rsidRPr="00804FAB" w:rsidRDefault="008A3A65" w:rsidP="00AB4E05">
      <w:pPr>
        <w:jc w:val="both"/>
        <w:rPr>
          <w:i/>
          <w:iCs/>
        </w:rPr>
      </w:pPr>
      <w:r w:rsidRPr="008A3A65">
        <w:rPr>
          <w:i/>
          <w:iCs/>
        </w:rPr>
        <w:t>De steunintensiteit overschrijdt de maximale steunintensiteit zoals die is vastgesteld op de regionale</w:t>
      </w:r>
      <w:r>
        <w:rPr>
          <w:i/>
          <w:iCs/>
        </w:rPr>
        <w:t xml:space="preserve"> </w:t>
      </w:r>
      <w:r w:rsidRPr="008A3A65">
        <w:rPr>
          <w:i/>
          <w:iCs/>
        </w:rPr>
        <w:t>steunkaart die van kracht is op het tijdstip van de steunverlening in het betrokken gebied, niet</w:t>
      </w:r>
      <w:r>
        <w:rPr>
          <w:i/>
          <w:iCs/>
        </w:rPr>
        <w:t xml:space="preserve">. </w:t>
      </w:r>
      <w:r w:rsidR="00AB4E05" w:rsidRPr="00CC1380">
        <w:rPr>
          <w:i/>
          <w:iCs/>
        </w:rPr>
        <w:t>. Wanneer de steunintensiteit wordt berekend op grond van lid 4, onder c), bedraagt de maximale steunintensiteit niet méér dan het gunstigste steunbedrag dat de toepassing van die intensiteit op grond van investeringskosten of loonkosten oplevert. Voor grote investeringsprojecten komt het steunbedrag niet hoger uit dan het bijgestelde steunbedrag, berekend volgens het in artikel 2, punt 20, vastgestelde mechanisme.</w:t>
      </w:r>
      <w:r w:rsidR="00AB4E05" w:rsidRPr="00804FAB">
        <w:rPr>
          <w:i/>
          <w:iCs/>
        </w:rPr>
        <w:t xml:space="preserve"> </w:t>
      </w:r>
    </w:p>
    <w:p w14:paraId="69A7DA38" w14:textId="73806427" w:rsidR="00AB4E05" w:rsidRDefault="00AB4E05" w:rsidP="00AB4E05">
      <w:pPr>
        <w:jc w:val="both"/>
      </w:pPr>
    </w:p>
    <w:p w14:paraId="1F8F2A6D" w14:textId="24682CC2" w:rsidR="00CC1380" w:rsidRDefault="00CC1380" w:rsidP="00AB4E05">
      <w:pPr>
        <w:jc w:val="both"/>
      </w:pPr>
      <w:r>
        <w:rPr>
          <w:noProof/>
          <w:lang w:eastAsia="nl-NL"/>
        </w:rPr>
        <mc:AlternateContent>
          <mc:Choice Requires="wps">
            <w:drawing>
              <wp:anchor distT="45720" distB="45720" distL="114300" distR="114300" simplePos="0" relativeHeight="251687936" behindDoc="0" locked="0" layoutInCell="1" allowOverlap="1" wp14:anchorId="4B89CEFD" wp14:editId="00D6A8D0">
                <wp:simplePos x="0" y="0"/>
                <wp:positionH relativeFrom="margin">
                  <wp:posOffset>0</wp:posOffset>
                </wp:positionH>
                <wp:positionV relativeFrom="paragraph">
                  <wp:posOffset>220345</wp:posOffset>
                </wp:positionV>
                <wp:extent cx="5405119" cy="634364"/>
                <wp:effectExtent l="0" t="0" r="24765" b="26670"/>
                <wp:wrapTopAndBottom/>
                <wp:docPr id="12" name="Tekstvak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525B4D9F" w14:textId="2A38F399" w:rsidR="00CC1380" w:rsidRPr="002A62AB" w:rsidRDefault="00CC1380" w:rsidP="00CC1380">
                            <w:pPr>
                              <w:rPr>
                                <w:b/>
                                <w:bCs/>
                              </w:rPr>
                            </w:pPr>
                            <w:r w:rsidRPr="002A62AB">
                              <w:rPr>
                                <w:b/>
                                <w:bCs/>
                              </w:rPr>
                              <w:t xml:space="preserve">Geef hier aan waarom </w:t>
                            </w:r>
                            <w:r>
                              <w:rPr>
                                <w:b/>
                                <w:bCs/>
                              </w:rPr>
                              <w:t xml:space="preserve">wordt voldaan </w:t>
                            </w:r>
                            <w:r w:rsidRPr="002A62AB">
                              <w:rPr>
                                <w:b/>
                                <w:bCs/>
                              </w:rPr>
                              <w:t xml:space="preserve">aan artikel </w:t>
                            </w:r>
                            <w:r>
                              <w:rPr>
                                <w:b/>
                                <w:bCs/>
                              </w:rPr>
                              <w:t>14</w:t>
                            </w:r>
                            <w:r w:rsidRPr="002A62AB">
                              <w:rPr>
                                <w:b/>
                                <w:bCs/>
                              </w:rPr>
                              <w:t xml:space="preserve">, lid </w:t>
                            </w:r>
                            <w:r>
                              <w:rPr>
                                <w:b/>
                                <w:bCs/>
                              </w:rPr>
                              <w:t>12:</w:t>
                            </w:r>
                          </w:p>
                          <w:p w14:paraId="13BDA52E" w14:textId="77777777" w:rsidR="00CC1380" w:rsidRDefault="00CC1380" w:rsidP="00CC1380"/>
                          <w:p w14:paraId="6D769612" w14:textId="77777777" w:rsidR="00CC1380" w:rsidRDefault="00CC1380" w:rsidP="00CC1380"/>
                          <w:p w14:paraId="796831DD" w14:textId="77777777" w:rsidR="00CC1380" w:rsidRDefault="00CC1380" w:rsidP="00CC1380"/>
                          <w:p w14:paraId="2D4DD8E8" w14:textId="77777777" w:rsidR="00CC1380" w:rsidRDefault="00CC1380" w:rsidP="00CC1380"/>
                          <w:p w14:paraId="1E870C3B" w14:textId="77777777" w:rsidR="00CC1380" w:rsidRDefault="00CC1380" w:rsidP="00CC1380"/>
                          <w:p w14:paraId="3DED0601" w14:textId="77777777" w:rsidR="00CC1380" w:rsidRDefault="00CC1380" w:rsidP="00CC1380"/>
                          <w:p w14:paraId="490C34A5" w14:textId="77777777" w:rsidR="00CC1380" w:rsidRDefault="00CC1380" w:rsidP="00CC1380"/>
                          <w:p w14:paraId="744C8770" w14:textId="77777777" w:rsidR="00CC1380" w:rsidRDefault="00CC1380" w:rsidP="00CC1380"/>
                          <w:p w14:paraId="36F4CA4D" w14:textId="77777777" w:rsidR="00CC1380" w:rsidRDefault="00CC1380" w:rsidP="00CC1380">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B89CEFD" id="Tekstvak 12" o:spid="_x0000_s1034" type="#_x0000_t202" style="position:absolute;left:0;text-align:left;margin-left:0;margin-top:17.35pt;width:425.6pt;height:49.95pt;z-index:25168793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irLFAIAACY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">
                <v:textbox style="mso-fit-shape-to-text:t">
                  <w:txbxContent>
                    <w:p w14:paraId="525B4D9F" w14:textId="2A38F399" w:rsidR="00CC1380" w:rsidRPr="002A62AB" w:rsidRDefault="00CC1380" w:rsidP="00CC1380">
                      <w:pPr>
                        <w:rPr>
                          <w:b/>
                          <w:bCs/>
                        </w:rPr>
                      </w:pPr>
                      <w:r w:rsidRPr="002A62AB">
                        <w:rPr>
                          <w:b/>
                          <w:bCs/>
                        </w:rPr>
                        <w:t xml:space="preserve">Geef hier aan waarom </w:t>
                      </w:r>
                      <w:r>
                        <w:rPr>
                          <w:b/>
                          <w:bCs/>
                        </w:rPr>
                        <w:t xml:space="preserve">wordt voldaan </w:t>
                      </w:r>
                      <w:r w:rsidRPr="002A62AB">
                        <w:rPr>
                          <w:b/>
                          <w:bCs/>
                        </w:rPr>
                        <w:t xml:space="preserve">aan artikel </w:t>
                      </w:r>
                      <w:r>
                        <w:rPr>
                          <w:b/>
                          <w:bCs/>
                        </w:rPr>
                        <w:t>14</w:t>
                      </w:r>
                      <w:r w:rsidRPr="002A62AB">
                        <w:rPr>
                          <w:b/>
                          <w:bCs/>
                        </w:rPr>
                        <w:t xml:space="preserve">, lid </w:t>
                      </w:r>
                      <w:r>
                        <w:rPr>
                          <w:b/>
                          <w:bCs/>
                        </w:rPr>
                        <w:t>12:</w:t>
                      </w:r>
                    </w:p>
                    <w:p w14:paraId="13BDA52E" w14:textId="77777777" w:rsidR="00CC1380" w:rsidRDefault="00CC1380" w:rsidP="00CC1380"/>
                    <w:p w14:paraId="6D769612" w14:textId="77777777" w:rsidR="00CC1380" w:rsidRDefault="00CC1380" w:rsidP="00CC1380"/>
                    <w:p w14:paraId="796831DD" w14:textId="77777777" w:rsidR="00CC1380" w:rsidRDefault="00CC1380" w:rsidP="00CC1380"/>
                    <w:p w14:paraId="2D4DD8E8" w14:textId="77777777" w:rsidR="00CC1380" w:rsidRDefault="00CC1380" w:rsidP="00CC1380"/>
                    <w:p w14:paraId="1E870C3B" w14:textId="77777777" w:rsidR="00CC1380" w:rsidRDefault="00CC1380" w:rsidP="00CC1380"/>
                    <w:p w14:paraId="3DED0601" w14:textId="77777777" w:rsidR="00CC1380" w:rsidRDefault="00CC1380" w:rsidP="00CC1380"/>
                    <w:p w14:paraId="490C34A5" w14:textId="77777777" w:rsidR="00CC1380" w:rsidRDefault="00CC1380" w:rsidP="00CC1380"/>
                    <w:p w14:paraId="744C8770" w14:textId="77777777" w:rsidR="00CC1380" w:rsidRDefault="00CC1380" w:rsidP="00CC1380"/>
                    <w:p w14:paraId="36F4CA4D" w14:textId="77777777" w:rsidR="00CC1380" w:rsidRDefault="00CC1380" w:rsidP="00CC1380">
                      <w:r>
                        <w:t xml:space="preserve">  </w:t>
                      </w:r>
                    </w:p>
                  </w:txbxContent>
                </v:textbox>
                <w10:wrap type="topAndBottom" anchorx="margin"/>
              </v:shape>
            </w:pict>
          </mc:Fallback>
        </mc:AlternateContent>
      </w:r>
    </w:p>
    <w:p w14:paraId="7F858CFA" w14:textId="417E5DD0" w:rsidR="00AB4E05" w:rsidRDefault="00AB4E05" w:rsidP="00AB4E05">
      <w:pPr>
        <w:jc w:val="both"/>
      </w:pPr>
    </w:p>
    <w:p w14:paraId="27E1CC4E" w14:textId="7881B374" w:rsidR="00AB4E05" w:rsidRDefault="00AB4E05" w:rsidP="00AB4E05">
      <w:pPr>
        <w:jc w:val="both"/>
      </w:pPr>
      <w:r w:rsidRPr="00326FA1">
        <w:rPr>
          <w:b/>
          <w:bCs/>
          <w:i/>
          <w:iCs/>
          <w:u w:val="single"/>
        </w:rPr>
        <w:t xml:space="preserve">Art </w:t>
      </w:r>
      <w:r>
        <w:rPr>
          <w:b/>
          <w:bCs/>
          <w:i/>
          <w:iCs/>
          <w:u w:val="single"/>
        </w:rPr>
        <w:t>14</w:t>
      </w:r>
      <w:r w:rsidRPr="00326FA1">
        <w:rPr>
          <w:b/>
          <w:bCs/>
          <w:i/>
          <w:iCs/>
          <w:u w:val="single"/>
        </w:rPr>
        <w:t xml:space="preserve">, lid </w:t>
      </w:r>
      <w:r>
        <w:rPr>
          <w:b/>
          <w:bCs/>
          <w:i/>
          <w:iCs/>
          <w:u w:val="single"/>
        </w:rPr>
        <w:t>13</w:t>
      </w:r>
      <w:r w:rsidRPr="00326FA1">
        <w:rPr>
          <w:b/>
          <w:bCs/>
          <w:i/>
          <w:iCs/>
          <w:u w:val="single"/>
        </w:rPr>
        <w:t>:</w:t>
      </w:r>
    </w:p>
    <w:p w14:paraId="5BC00693" w14:textId="52AF4370" w:rsidR="00AB4E05" w:rsidRDefault="00D1198B" w:rsidP="00AB4E05">
      <w:pPr>
        <w:jc w:val="both"/>
        <w:rPr>
          <w:i/>
          <w:iCs/>
        </w:rPr>
      </w:pPr>
      <w:r w:rsidRPr="00D1198B">
        <w:rPr>
          <w:i/>
          <w:iCs/>
        </w:rPr>
        <w:t>Een initiële investering in verband met dezelfde of een soortgelijke activiteit die door dezelfde begunstigde (op groepsniveau) wordt opgestart binnen een periode van drie jaar vanaf de aanvang van de werkzaamheden in een andere gesteunde investering in dezelfde niveau 3-regio van de Nomenclatuur van territoriale eenheden voor de statistiek (NUTS), wordt beschouwd als onderdeel van hetzelfde investeringsproject</w:t>
      </w:r>
      <w:r>
        <w:rPr>
          <w:i/>
          <w:iCs/>
        </w:rPr>
        <w:t>.</w:t>
      </w:r>
      <w:r w:rsidR="00AB4E05" w:rsidRPr="008B3324">
        <w:rPr>
          <w:i/>
          <w:iCs/>
        </w:rPr>
        <w:t>. Wanneer dit ene investeringsproject een groot investeringsproject is, bedraagt het totale steunbedrag voor dit individuele investeringsproject niet meer dan het bijgestelde steunbedrag voor grote investeringsprojecten.</w:t>
      </w:r>
      <w:r w:rsidR="00AB4E05" w:rsidRPr="00804FAB">
        <w:rPr>
          <w:i/>
          <w:iCs/>
        </w:rPr>
        <w:t xml:space="preserve"> </w:t>
      </w:r>
    </w:p>
    <w:p w14:paraId="50E76609" w14:textId="2ACF08DD" w:rsidR="008B3324" w:rsidRDefault="008B3324" w:rsidP="00AB4E05">
      <w:pPr>
        <w:jc w:val="both"/>
        <w:rPr>
          <w:i/>
          <w:iCs/>
        </w:rPr>
      </w:pPr>
    </w:p>
    <w:p w14:paraId="61D1DC21" w14:textId="5A69F917" w:rsidR="00AB4E05" w:rsidRPr="00CC1380" w:rsidRDefault="008B3324" w:rsidP="00AB4E05">
      <w:pPr>
        <w:jc w:val="both"/>
        <w:rPr>
          <w:i/>
          <w:iCs/>
        </w:rPr>
      </w:pPr>
      <w:r>
        <w:rPr>
          <w:noProof/>
          <w:lang w:eastAsia="nl-NL"/>
        </w:rPr>
        <mc:AlternateContent>
          <mc:Choice Requires="wps">
            <w:drawing>
              <wp:anchor distT="45720" distB="45720" distL="114300" distR="114300" simplePos="0" relativeHeight="251685888" behindDoc="0" locked="0" layoutInCell="1" allowOverlap="1" wp14:anchorId="0C990AF1" wp14:editId="66458010">
                <wp:simplePos x="0" y="0"/>
                <wp:positionH relativeFrom="margin">
                  <wp:posOffset>0</wp:posOffset>
                </wp:positionH>
                <wp:positionV relativeFrom="paragraph">
                  <wp:posOffset>220345</wp:posOffset>
                </wp:positionV>
                <wp:extent cx="5405119" cy="634364"/>
                <wp:effectExtent l="0" t="0" r="24765" b="26670"/>
                <wp:wrapTopAndBottom/>
                <wp:docPr id="11" name="Tekstvak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3B20FC43" w14:textId="12CEA586" w:rsidR="008B3324" w:rsidRPr="002A62AB" w:rsidRDefault="008B3324" w:rsidP="008B3324">
                            <w:pPr>
                              <w:rPr>
                                <w:b/>
                                <w:bCs/>
                              </w:rPr>
                            </w:pPr>
                            <w:r w:rsidRPr="002A62AB">
                              <w:rPr>
                                <w:b/>
                                <w:bCs/>
                              </w:rPr>
                              <w:t xml:space="preserve">Geef hier aan </w:t>
                            </w:r>
                            <w:r>
                              <w:rPr>
                                <w:b/>
                                <w:bCs/>
                              </w:rPr>
                              <w:t xml:space="preserve">of en zo ja, </w:t>
                            </w:r>
                            <w:r w:rsidRPr="002A62AB">
                              <w:rPr>
                                <w:b/>
                                <w:bCs/>
                              </w:rPr>
                              <w:t xml:space="preserve">waarom </w:t>
                            </w:r>
                            <w:r>
                              <w:rPr>
                                <w:b/>
                                <w:bCs/>
                              </w:rPr>
                              <w:t>sprake is van het geschetste in</w:t>
                            </w:r>
                            <w:r w:rsidRPr="002A62AB">
                              <w:rPr>
                                <w:b/>
                                <w:bCs/>
                              </w:rPr>
                              <w:t xml:space="preserve"> artikel </w:t>
                            </w:r>
                            <w:r>
                              <w:rPr>
                                <w:b/>
                                <w:bCs/>
                              </w:rPr>
                              <w:t>14</w:t>
                            </w:r>
                            <w:r w:rsidRPr="002A62AB">
                              <w:rPr>
                                <w:b/>
                                <w:bCs/>
                              </w:rPr>
                              <w:t xml:space="preserve">, lid </w:t>
                            </w:r>
                            <w:r>
                              <w:rPr>
                                <w:b/>
                                <w:bCs/>
                              </w:rPr>
                              <w:t>13:</w:t>
                            </w:r>
                          </w:p>
                          <w:p w14:paraId="7B7A751F" w14:textId="77777777" w:rsidR="008B3324" w:rsidRDefault="008B3324" w:rsidP="008B3324"/>
                          <w:p w14:paraId="23EC1DD9" w14:textId="77777777" w:rsidR="008B3324" w:rsidRDefault="008B3324" w:rsidP="008B3324"/>
                          <w:p w14:paraId="3441E3C7" w14:textId="77777777" w:rsidR="008B3324" w:rsidRDefault="008B3324" w:rsidP="008B3324"/>
                          <w:p w14:paraId="5ECC09E1" w14:textId="77777777" w:rsidR="008B3324" w:rsidRDefault="008B3324" w:rsidP="008B3324"/>
                          <w:p w14:paraId="54A3EC9B" w14:textId="77777777" w:rsidR="008B3324" w:rsidRDefault="008B3324" w:rsidP="008B3324"/>
                          <w:p w14:paraId="2FB8D76B" w14:textId="77777777" w:rsidR="008B3324" w:rsidRDefault="008B3324" w:rsidP="008B3324"/>
                          <w:p w14:paraId="612CE6EE" w14:textId="77777777" w:rsidR="008B3324" w:rsidRDefault="008B3324" w:rsidP="008B3324"/>
                          <w:p w14:paraId="12A4281B" w14:textId="77777777" w:rsidR="008B3324" w:rsidRDefault="008B3324" w:rsidP="008B3324"/>
                          <w:p w14:paraId="3EA36003" w14:textId="77777777" w:rsidR="008B3324" w:rsidRDefault="008B3324" w:rsidP="008B3324">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C990AF1" id="Tekstvak 11" o:spid="_x0000_s1035" type="#_x0000_t202" style="position:absolute;left:0;text-align:left;margin-left:0;margin-top:17.35pt;width:425.6pt;height:49.95pt;z-index:2516858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UQ9FAIAACY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">
                <v:textbox style="mso-fit-shape-to-text:t">
                  <w:txbxContent>
                    <w:p w14:paraId="3B20FC43" w14:textId="12CEA586" w:rsidR="008B3324" w:rsidRPr="002A62AB" w:rsidRDefault="008B3324" w:rsidP="008B3324">
                      <w:pPr>
                        <w:rPr>
                          <w:b/>
                          <w:bCs/>
                        </w:rPr>
                      </w:pPr>
                      <w:r w:rsidRPr="002A62AB">
                        <w:rPr>
                          <w:b/>
                          <w:bCs/>
                        </w:rPr>
                        <w:t xml:space="preserve">Geef hier aan </w:t>
                      </w:r>
                      <w:r>
                        <w:rPr>
                          <w:b/>
                          <w:bCs/>
                        </w:rPr>
                        <w:t xml:space="preserve">of en zo ja, </w:t>
                      </w:r>
                      <w:r w:rsidRPr="002A62AB">
                        <w:rPr>
                          <w:b/>
                          <w:bCs/>
                        </w:rPr>
                        <w:t xml:space="preserve">waarom </w:t>
                      </w:r>
                      <w:r>
                        <w:rPr>
                          <w:b/>
                          <w:bCs/>
                        </w:rPr>
                        <w:t>sprake is van het geschetste in</w:t>
                      </w:r>
                      <w:r w:rsidRPr="002A62AB">
                        <w:rPr>
                          <w:b/>
                          <w:bCs/>
                        </w:rPr>
                        <w:t xml:space="preserve"> artikel </w:t>
                      </w:r>
                      <w:r>
                        <w:rPr>
                          <w:b/>
                          <w:bCs/>
                        </w:rPr>
                        <w:t>14</w:t>
                      </w:r>
                      <w:r w:rsidRPr="002A62AB">
                        <w:rPr>
                          <w:b/>
                          <w:bCs/>
                        </w:rPr>
                        <w:t xml:space="preserve">, lid </w:t>
                      </w:r>
                      <w:r>
                        <w:rPr>
                          <w:b/>
                          <w:bCs/>
                        </w:rPr>
                        <w:t>13:</w:t>
                      </w:r>
                    </w:p>
                    <w:p w14:paraId="7B7A751F" w14:textId="77777777" w:rsidR="008B3324" w:rsidRDefault="008B3324" w:rsidP="008B3324"/>
                    <w:p w14:paraId="23EC1DD9" w14:textId="77777777" w:rsidR="008B3324" w:rsidRDefault="008B3324" w:rsidP="008B3324"/>
                    <w:p w14:paraId="3441E3C7" w14:textId="77777777" w:rsidR="008B3324" w:rsidRDefault="008B3324" w:rsidP="008B3324"/>
                    <w:p w14:paraId="5ECC09E1" w14:textId="77777777" w:rsidR="008B3324" w:rsidRDefault="008B3324" w:rsidP="008B3324"/>
                    <w:p w14:paraId="54A3EC9B" w14:textId="77777777" w:rsidR="008B3324" w:rsidRDefault="008B3324" w:rsidP="008B3324"/>
                    <w:p w14:paraId="2FB8D76B" w14:textId="77777777" w:rsidR="008B3324" w:rsidRDefault="008B3324" w:rsidP="008B3324"/>
                    <w:p w14:paraId="612CE6EE" w14:textId="77777777" w:rsidR="008B3324" w:rsidRDefault="008B3324" w:rsidP="008B3324"/>
                    <w:p w14:paraId="12A4281B" w14:textId="77777777" w:rsidR="008B3324" w:rsidRDefault="008B3324" w:rsidP="008B3324"/>
                    <w:p w14:paraId="3EA36003" w14:textId="77777777" w:rsidR="008B3324" w:rsidRDefault="008B3324" w:rsidP="008B3324">
                      <w:r>
                        <w:t xml:space="preserve">  </w:t>
                      </w:r>
                    </w:p>
                  </w:txbxContent>
                </v:textbox>
                <w10:wrap type="topAndBottom" anchorx="margin"/>
              </v:shape>
            </w:pict>
          </mc:Fallback>
        </mc:AlternateContent>
      </w:r>
    </w:p>
    <w:p w14:paraId="15546730" w14:textId="12DAF755" w:rsidR="00AB4E05" w:rsidRDefault="00AB4E05" w:rsidP="00AB4E05">
      <w:pPr>
        <w:jc w:val="both"/>
      </w:pPr>
      <w:r w:rsidRPr="00326FA1">
        <w:rPr>
          <w:b/>
          <w:bCs/>
          <w:i/>
          <w:iCs/>
          <w:u w:val="single"/>
        </w:rPr>
        <w:t xml:space="preserve">Art </w:t>
      </w:r>
      <w:r>
        <w:rPr>
          <w:b/>
          <w:bCs/>
          <w:i/>
          <w:iCs/>
          <w:u w:val="single"/>
        </w:rPr>
        <w:t>14</w:t>
      </w:r>
      <w:r w:rsidRPr="00326FA1">
        <w:rPr>
          <w:b/>
          <w:bCs/>
          <w:i/>
          <w:iCs/>
          <w:u w:val="single"/>
        </w:rPr>
        <w:t xml:space="preserve">, lid </w:t>
      </w:r>
      <w:r>
        <w:rPr>
          <w:b/>
          <w:bCs/>
          <w:i/>
          <w:iCs/>
          <w:u w:val="single"/>
        </w:rPr>
        <w:t>14</w:t>
      </w:r>
      <w:r w:rsidRPr="00326FA1">
        <w:rPr>
          <w:b/>
          <w:bCs/>
          <w:i/>
          <w:iCs/>
          <w:u w:val="single"/>
        </w:rPr>
        <w:t>:</w:t>
      </w:r>
    </w:p>
    <w:p w14:paraId="085DBBC2" w14:textId="77777777" w:rsidR="00D1198B" w:rsidRDefault="00D1198B" w:rsidP="00AB4E05">
      <w:pPr>
        <w:jc w:val="both"/>
        <w:rPr>
          <w:i/>
          <w:iCs/>
        </w:rPr>
      </w:pPr>
      <w:r w:rsidRPr="00D1198B">
        <w:rPr>
          <w:i/>
          <w:iCs/>
        </w:rPr>
        <w:t>De begunstigde van de steun levert een financiële bijdrage van ten minste 25 % van de in aanmerking komende kosten, hetzij uit eigen middelen, hetzij via externe financiering, in een vorm die vrij is van enige steun van de overheid. Het vereiste van een eigen bijdrage van 25 % geldt niet voor investeringssteun die wordt verleend voor investeringen in ultraperifere gebieden in die zin dat een lagere bijdrage noodzakelijk is om de maximale steunintensiteit volledig te kunnen benutten.</w:t>
      </w:r>
      <w:r>
        <w:rPr>
          <w:i/>
          <w:iCs/>
        </w:rPr>
        <w:t xml:space="preserve"> </w:t>
      </w:r>
    </w:p>
    <w:p w14:paraId="6240BF3D" w14:textId="45185F30" w:rsidR="00AB4E05" w:rsidRPr="00804FAB" w:rsidRDefault="00AB4E05" w:rsidP="00AB4E05">
      <w:pPr>
        <w:jc w:val="both"/>
        <w:rPr>
          <w:i/>
          <w:iCs/>
        </w:rPr>
      </w:pPr>
    </w:p>
    <w:p w14:paraId="2AF59363" w14:textId="56DE23BA" w:rsidR="00AB4E05" w:rsidRDefault="00AB4E05" w:rsidP="00102CAF"/>
    <w:p w14:paraId="230D7C1A" w14:textId="12F49789" w:rsidR="00712374" w:rsidRDefault="00712374" w:rsidP="00712374">
      <w:pPr>
        <w:jc w:val="both"/>
      </w:pPr>
      <w:r>
        <w:rPr>
          <w:b/>
          <w:bCs/>
        </w:rPr>
        <w:t xml:space="preserve">Toelichting: </w:t>
      </w:r>
      <w:r>
        <w:t>„ultraperifere gebieden”: gebieden in de zin van artikel 349 van het Verdrag. Overeenkomstig Besluit 2010/718/EU van de Europese Raad is Saint-Barthélemy vanaf 1 januari 2012 niet langer een ultraperifeer gebied. Overeenkomstig Besluit 2012/419/EU van de Europese Raad is Mayotte vanaf 1 januari 2014 een ultraperifeer gebied geworden.</w:t>
      </w:r>
      <w:r>
        <w:rPr>
          <w:rStyle w:val="Voetnootmarkering"/>
        </w:rPr>
        <w:footnoteReference w:id="3"/>
      </w:r>
    </w:p>
    <w:p w14:paraId="199206FC" w14:textId="78813FCD" w:rsidR="00804FAB" w:rsidRDefault="00712374" w:rsidP="008B3324">
      <w:r>
        <w:rPr>
          <w:noProof/>
          <w:lang w:eastAsia="nl-NL"/>
        </w:rPr>
        <mc:AlternateContent>
          <mc:Choice Requires="wps">
            <w:drawing>
              <wp:anchor distT="45720" distB="45720" distL="114300" distR="114300" simplePos="0" relativeHeight="251683840" behindDoc="0" locked="0" layoutInCell="1" allowOverlap="1" wp14:anchorId="51B8445F" wp14:editId="2523C8C7">
                <wp:simplePos x="0" y="0"/>
                <wp:positionH relativeFrom="margin">
                  <wp:posOffset>0</wp:posOffset>
                </wp:positionH>
                <wp:positionV relativeFrom="paragraph">
                  <wp:posOffset>220345</wp:posOffset>
                </wp:positionV>
                <wp:extent cx="5405119" cy="634364"/>
                <wp:effectExtent l="0" t="0" r="24765" b="26670"/>
                <wp:wrapTopAndBottom/>
                <wp:docPr id="10" name="Tekstvak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5DEB6F1A" w14:textId="01D25330" w:rsidR="00712374" w:rsidRPr="002A62AB" w:rsidRDefault="00712374" w:rsidP="00712374">
                            <w:pPr>
                              <w:rPr>
                                <w:b/>
                                <w:bCs/>
                              </w:rPr>
                            </w:pPr>
                            <w:r w:rsidRPr="002A62AB">
                              <w:rPr>
                                <w:b/>
                                <w:bCs/>
                              </w:rPr>
                              <w:t xml:space="preserve">Geef hier aan waarom </w:t>
                            </w:r>
                            <w:r>
                              <w:rPr>
                                <w:b/>
                                <w:bCs/>
                              </w:rPr>
                              <w:t xml:space="preserve">wordt voldaan </w:t>
                            </w:r>
                            <w:r w:rsidRPr="002A62AB">
                              <w:rPr>
                                <w:b/>
                                <w:bCs/>
                              </w:rPr>
                              <w:t xml:space="preserve">aan artikel </w:t>
                            </w:r>
                            <w:r>
                              <w:rPr>
                                <w:b/>
                                <w:bCs/>
                              </w:rPr>
                              <w:t>14</w:t>
                            </w:r>
                            <w:r w:rsidRPr="002A62AB">
                              <w:rPr>
                                <w:b/>
                                <w:bCs/>
                              </w:rPr>
                              <w:t xml:space="preserve">, lid </w:t>
                            </w:r>
                            <w:r>
                              <w:rPr>
                                <w:b/>
                                <w:bCs/>
                              </w:rPr>
                              <w:t>14:</w:t>
                            </w:r>
                          </w:p>
                          <w:p w14:paraId="2C12143C" w14:textId="77777777" w:rsidR="00712374" w:rsidRDefault="00712374" w:rsidP="00712374"/>
                          <w:p w14:paraId="4C9F08D4" w14:textId="77777777" w:rsidR="00712374" w:rsidRDefault="00712374" w:rsidP="00712374"/>
                          <w:p w14:paraId="0C228E5A" w14:textId="77777777" w:rsidR="00712374" w:rsidRDefault="00712374" w:rsidP="00712374"/>
                          <w:p w14:paraId="24BBC44D" w14:textId="77777777" w:rsidR="00712374" w:rsidRDefault="00712374" w:rsidP="00712374"/>
                          <w:p w14:paraId="52667AE3" w14:textId="77777777" w:rsidR="00712374" w:rsidRDefault="00712374" w:rsidP="00712374"/>
                          <w:p w14:paraId="40854A28" w14:textId="77777777" w:rsidR="00712374" w:rsidRDefault="00712374" w:rsidP="00712374"/>
                          <w:p w14:paraId="547AA564" w14:textId="77777777" w:rsidR="00712374" w:rsidRDefault="00712374" w:rsidP="00712374"/>
                          <w:p w14:paraId="0027C466" w14:textId="77777777" w:rsidR="00712374" w:rsidRDefault="00712374" w:rsidP="00712374"/>
                          <w:p w14:paraId="10A63315" w14:textId="77777777" w:rsidR="00712374" w:rsidRDefault="00712374" w:rsidP="00712374">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1B8445F" id="Tekstvak 10" o:spid="_x0000_s1036" type="#_x0000_t202" style="position:absolute;margin-left:0;margin-top:17.35pt;width:425.6pt;height:49.95pt;z-index:2516838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">
                <v:textbox style="mso-fit-shape-to-text:t">
                  <w:txbxContent>
                    <w:p w14:paraId="5DEB6F1A" w14:textId="01D25330" w:rsidR="00712374" w:rsidRPr="002A62AB" w:rsidRDefault="00712374" w:rsidP="00712374">
                      <w:pPr>
                        <w:rPr>
                          <w:b/>
                          <w:bCs/>
                        </w:rPr>
                      </w:pPr>
                      <w:r w:rsidRPr="002A62AB">
                        <w:rPr>
                          <w:b/>
                          <w:bCs/>
                        </w:rPr>
                        <w:t xml:space="preserve">Geef hier aan waarom </w:t>
                      </w:r>
                      <w:r>
                        <w:rPr>
                          <w:b/>
                          <w:bCs/>
                        </w:rPr>
                        <w:t xml:space="preserve">wordt voldaan </w:t>
                      </w:r>
                      <w:r w:rsidRPr="002A62AB">
                        <w:rPr>
                          <w:b/>
                          <w:bCs/>
                        </w:rPr>
                        <w:t xml:space="preserve">aan artikel </w:t>
                      </w:r>
                      <w:r>
                        <w:rPr>
                          <w:b/>
                          <w:bCs/>
                        </w:rPr>
                        <w:t>14</w:t>
                      </w:r>
                      <w:r w:rsidRPr="002A62AB">
                        <w:rPr>
                          <w:b/>
                          <w:bCs/>
                        </w:rPr>
                        <w:t xml:space="preserve">, lid </w:t>
                      </w:r>
                      <w:r>
                        <w:rPr>
                          <w:b/>
                          <w:bCs/>
                        </w:rPr>
                        <w:t>14:</w:t>
                      </w:r>
                    </w:p>
                    <w:p w14:paraId="2C12143C" w14:textId="77777777" w:rsidR="00712374" w:rsidRDefault="00712374" w:rsidP="00712374"/>
                    <w:p w14:paraId="4C9F08D4" w14:textId="77777777" w:rsidR="00712374" w:rsidRDefault="00712374" w:rsidP="00712374"/>
                    <w:p w14:paraId="0C228E5A" w14:textId="77777777" w:rsidR="00712374" w:rsidRDefault="00712374" w:rsidP="00712374"/>
                    <w:p w14:paraId="24BBC44D" w14:textId="77777777" w:rsidR="00712374" w:rsidRDefault="00712374" w:rsidP="00712374"/>
                    <w:p w14:paraId="52667AE3" w14:textId="77777777" w:rsidR="00712374" w:rsidRDefault="00712374" w:rsidP="00712374"/>
                    <w:p w14:paraId="40854A28" w14:textId="77777777" w:rsidR="00712374" w:rsidRDefault="00712374" w:rsidP="00712374"/>
                    <w:p w14:paraId="547AA564" w14:textId="77777777" w:rsidR="00712374" w:rsidRDefault="00712374" w:rsidP="00712374"/>
                    <w:p w14:paraId="0027C466" w14:textId="77777777" w:rsidR="00712374" w:rsidRDefault="00712374" w:rsidP="00712374"/>
                    <w:p w14:paraId="10A63315" w14:textId="77777777" w:rsidR="00712374" w:rsidRDefault="00712374" w:rsidP="00712374">
                      <w:r>
                        <w:t xml:space="preserve">  </w:t>
                      </w:r>
                    </w:p>
                  </w:txbxContent>
                </v:textbox>
                <w10:wrap type="topAndBottom" anchorx="margin"/>
              </v:shape>
            </w:pict>
          </mc:Fallback>
        </mc:AlternateContent>
      </w:r>
    </w:p>
    <w:p w14:paraId="370D619F" w14:textId="6D15192D" w:rsidR="00805096" w:rsidRDefault="00805096" w:rsidP="00805096">
      <w:pPr>
        <w:jc w:val="both"/>
      </w:pPr>
      <w:r w:rsidRPr="00326FA1">
        <w:rPr>
          <w:b/>
          <w:bCs/>
          <w:i/>
          <w:iCs/>
          <w:u w:val="single"/>
        </w:rPr>
        <w:t xml:space="preserve">Art </w:t>
      </w:r>
      <w:r>
        <w:rPr>
          <w:b/>
          <w:bCs/>
          <w:i/>
          <w:iCs/>
          <w:u w:val="single"/>
        </w:rPr>
        <w:t>14</w:t>
      </w:r>
      <w:r w:rsidRPr="00326FA1">
        <w:rPr>
          <w:b/>
          <w:bCs/>
          <w:i/>
          <w:iCs/>
          <w:u w:val="single"/>
        </w:rPr>
        <w:t xml:space="preserve">, lid </w:t>
      </w:r>
      <w:r>
        <w:rPr>
          <w:b/>
          <w:bCs/>
          <w:i/>
          <w:iCs/>
          <w:u w:val="single"/>
        </w:rPr>
        <w:t>15</w:t>
      </w:r>
      <w:r w:rsidRPr="00326FA1">
        <w:rPr>
          <w:b/>
          <w:bCs/>
          <w:i/>
          <w:iCs/>
          <w:u w:val="single"/>
        </w:rPr>
        <w:t>:</w:t>
      </w:r>
    </w:p>
    <w:p w14:paraId="58FBC800" w14:textId="37A87450" w:rsidR="00804FAB" w:rsidRDefault="00805096" w:rsidP="00804FAB">
      <w:pPr>
        <w:jc w:val="both"/>
      </w:pPr>
      <w:r w:rsidRPr="00805096">
        <w:t xml:space="preserve">Voor een initiële investering in verband met projecten voor Europese territoriale samenwerking (ETC) die onder Verordening (EU) nr. 1299/2013 of Verordening (EU) 2021/1059 vallen, is de steunintensiteit van het gebied waarin de initiële investering gevestigd is, van toepassing op alle begunstigden die aan het project deelnemen. Indien de initiële investering in twee of meer steungebieden is gevestigd, is de maximale steunintensiteit de intensiteit die van toepassing is in het steungebied waar het hoogste bedrag aan in aanmerking komende kosten wordt </w:t>
      </w:r>
      <w:r w:rsidRPr="00805096">
        <w:lastRenderedPageBreak/>
        <w:t>gemaakt. In steungebieden die op grond van artikel 107, lid 3, punt c), van het Verdrag voor steun in aanmerking komen, geldt deze bepaling voor grote ondernemingen alleen indien de initiële investering een nieuwe economische activiteit betreft.</w:t>
      </w:r>
    </w:p>
    <w:p w14:paraId="38565AC2" w14:textId="77777777" w:rsidR="00805096" w:rsidRDefault="00805096" w:rsidP="00804FAB">
      <w:pPr>
        <w:jc w:val="both"/>
      </w:pPr>
    </w:p>
    <w:p w14:paraId="54D4E8E8" w14:textId="364361E8" w:rsidR="00805096" w:rsidRDefault="00BD3B71" w:rsidP="00804FAB">
      <w:pPr>
        <w:jc w:val="both"/>
      </w:pPr>
      <w:r>
        <w:rPr>
          <w:noProof/>
          <w:lang w:eastAsia="nl-NL"/>
        </w:rPr>
        <mc:AlternateContent>
          <mc:Choice Requires="wps">
            <w:drawing>
              <wp:anchor distT="45720" distB="45720" distL="114300" distR="114300" simplePos="0" relativeHeight="251692032" behindDoc="0" locked="0" layoutInCell="1" allowOverlap="1" wp14:anchorId="520FD68D" wp14:editId="44A6ADD3">
                <wp:simplePos x="0" y="0"/>
                <wp:positionH relativeFrom="margin">
                  <wp:posOffset>0</wp:posOffset>
                </wp:positionH>
                <wp:positionV relativeFrom="paragraph">
                  <wp:posOffset>226060</wp:posOffset>
                </wp:positionV>
                <wp:extent cx="5405119" cy="634364"/>
                <wp:effectExtent l="0" t="0" r="24765" b="26670"/>
                <wp:wrapTopAndBottom/>
                <wp:docPr id="1870331464" name="Tekstvak 18703314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42FFE158" w14:textId="106C4D69" w:rsidR="00BD3B71" w:rsidRPr="002A62AB" w:rsidRDefault="00BD3B71" w:rsidP="00BD3B71">
                            <w:pPr>
                              <w:rPr>
                                <w:b/>
                                <w:bCs/>
                              </w:rPr>
                            </w:pPr>
                            <w:r w:rsidRPr="002A62AB">
                              <w:rPr>
                                <w:b/>
                                <w:bCs/>
                              </w:rPr>
                              <w:t xml:space="preserve">Geef hier aan </w:t>
                            </w:r>
                            <w:r>
                              <w:rPr>
                                <w:b/>
                                <w:bCs/>
                              </w:rPr>
                              <w:t xml:space="preserve">of en zo ja, </w:t>
                            </w:r>
                            <w:r w:rsidRPr="002A62AB">
                              <w:rPr>
                                <w:b/>
                                <w:bCs/>
                              </w:rPr>
                              <w:t xml:space="preserve">waarom </w:t>
                            </w:r>
                            <w:r>
                              <w:rPr>
                                <w:b/>
                                <w:bCs/>
                              </w:rPr>
                              <w:t>sprake is van het geschetste in</w:t>
                            </w:r>
                            <w:r w:rsidRPr="002A62AB">
                              <w:rPr>
                                <w:b/>
                                <w:bCs/>
                              </w:rPr>
                              <w:t xml:space="preserve"> artikel </w:t>
                            </w:r>
                            <w:r>
                              <w:rPr>
                                <w:b/>
                                <w:bCs/>
                              </w:rPr>
                              <w:t>14</w:t>
                            </w:r>
                            <w:r w:rsidRPr="002A62AB">
                              <w:rPr>
                                <w:b/>
                                <w:bCs/>
                              </w:rPr>
                              <w:t xml:space="preserve">, lid </w:t>
                            </w:r>
                            <w:r>
                              <w:rPr>
                                <w:b/>
                                <w:bCs/>
                              </w:rPr>
                              <w:t>15:</w:t>
                            </w:r>
                          </w:p>
                          <w:p w14:paraId="6D74D50B" w14:textId="77777777" w:rsidR="00BD3B71" w:rsidRDefault="00BD3B71" w:rsidP="00BD3B71"/>
                          <w:p w14:paraId="361DEC4D" w14:textId="77777777" w:rsidR="00BD3B71" w:rsidRDefault="00BD3B71" w:rsidP="00BD3B71"/>
                          <w:p w14:paraId="34FF0FA1" w14:textId="77777777" w:rsidR="00BD3B71" w:rsidRDefault="00BD3B71" w:rsidP="00BD3B71"/>
                          <w:p w14:paraId="38075C2B" w14:textId="77777777" w:rsidR="00BD3B71" w:rsidRDefault="00BD3B71" w:rsidP="00BD3B71"/>
                          <w:p w14:paraId="0D67BECE" w14:textId="77777777" w:rsidR="00BD3B71" w:rsidRDefault="00BD3B71" w:rsidP="00BD3B71"/>
                          <w:p w14:paraId="600FAEDD" w14:textId="77777777" w:rsidR="00BD3B71" w:rsidRDefault="00BD3B71" w:rsidP="00BD3B71"/>
                          <w:p w14:paraId="54B43FCE" w14:textId="77777777" w:rsidR="00BD3B71" w:rsidRDefault="00BD3B71" w:rsidP="00BD3B71"/>
                          <w:p w14:paraId="2200B4C7" w14:textId="77777777" w:rsidR="00BD3B71" w:rsidRDefault="00BD3B71" w:rsidP="00BD3B71"/>
                          <w:p w14:paraId="10240233" w14:textId="77777777" w:rsidR="00BD3B71" w:rsidRDefault="00BD3B71" w:rsidP="00BD3B71">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20FD68D" id="Tekstvak 1870331464" o:spid="_x0000_s1037" type="#_x0000_t202" style="position:absolute;left:0;text-align:left;margin-left:0;margin-top:17.8pt;width:425.6pt;height:49.95pt;z-index:25169203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nl6FAIAACc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">
                <v:textbox style="mso-fit-shape-to-text:t">
                  <w:txbxContent>
                    <w:p w14:paraId="42FFE158" w14:textId="106C4D69" w:rsidR="00BD3B71" w:rsidRPr="002A62AB" w:rsidRDefault="00BD3B71" w:rsidP="00BD3B71">
                      <w:pPr>
                        <w:rPr>
                          <w:b/>
                          <w:bCs/>
                        </w:rPr>
                      </w:pPr>
                      <w:r w:rsidRPr="002A62AB">
                        <w:rPr>
                          <w:b/>
                          <w:bCs/>
                        </w:rPr>
                        <w:t xml:space="preserve">Geef hier aan </w:t>
                      </w:r>
                      <w:r>
                        <w:rPr>
                          <w:b/>
                          <w:bCs/>
                        </w:rPr>
                        <w:t xml:space="preserve">of en zo ja, </w:t>
                      </w:r>
                      <w:r w:rsidRPr="002A62AB">
                        <w:rPr>
                          <w:b/>
                          <w:bCs/>
                        </w:rPr>
                        <w:t xml:space="preserve">waarom </w:t>
                      </w:r>
                      <w:r>
                        <w:rPr>
                          <w:b/>
                          <w:bCs/>
                        </w:rPr>
                        <w:t>sprake is van het geschetste in</w:t>
                      </w:r>
                      <w:r w:rsidRPr="002A62AB">
                        <w:rPr>
                          <w:b/>
                          <w:bCs/>
                        </w:rPr>
                        <w:t xml:space="preserve"> artikel </w:t>
                      </w:r>
                      <w:r>
                        <w:rPr>
                          <w:b/>
                          <w:bCs/>
                        </w:rPr>
                        <w:t>14</w:t>
                      </w:r>
                      <w:r w:rsidRPr="002A62AB">
                        <w:rPr>
                          <w:b/>
                          <w:bCs/>
                        </w:rPr>
                        <w:t xml:space="preserve">, lid </w:t>
                      </w:r>
                      <w:r>
                        <w:rPr>
                          <w:b/>
                          <w:bCs/>
                        </w:rPr>
                        <w:t>15:</w:t>
                      </w:r>
                    </w:p>
                    <w:p w14:paraId="6D74D50B" w14:textId="77777777" w:rsidR="00BD3B71" w:rsidRDefault="00BD3B71" w:rsidP="00BD3B71"/>
                    <w:p w14:paraId="361DEC4D" w14:textId="77777777" w:rsidR="00BD3B71" w:rsidRDefault="00BD3B71" w:rsidP="00BD3B71"/>
                    <w:p w14:paraId="34FF0FA1" w14:textId="77777777" w:rsidR="00BD3B71" w:rsidRDefault="00BD3B71" w:rsidP="00BD3B71"/>
                    <w:p w14:paraId="38075C2B" w14:textId="77777777" w:rsidR="00BD3B71" w:rsidRDefault="00BD3B71" w:rsidP="00BD3B71"/>
                    <w:p w14:paraId="0D67BECE" w14:textId="77777777" w:rsidR="00BD3B71" w:rsidRDefault="00BD3B71" w:rsidP="00BD3B71"/>
                    <w:p w14:paraId="600FAEDD" w14:textId="77777777" w:rsidR="00BD3B71" w:rsidRDefault="00BD3B71" w:rsidP="00BD3B71"/>
                    <w:p w14:paraId="54B43FCE" w14:textId="77777777" w:rsidR="00BD3B71" w:rsidRDefault="00BD3B71" w:rsidP="00BD3B71"/>
                    <w:p w14:paraId="2200B4C7" w14:textId="77777777" w:rsidR="00BD3B71" w:rsidRDefault="00BD3B71" w:rsidP="00BD3B71"/>
                    <w:p w14:paraId="10240233" w14:textId="77777777" w:rsidR="00BD3B71" w:rsidRDefault="00BD3B71" w:rsidP="00BD3B71">
                      <w:r>
                        <w:t xml:space="preserve">  </w:t>
                      </w:r>
                    </w:p>
                  </w:txbxContent>
                </v:textbox>
                <w10:wrap type="topAndBottom" anchorx="margin"/>
              </v:shape>
            </w:pict>
          </mc:Fallback>
        </mc:AlternateContent>
      </w:r>
    </w:p>
    <w:p w14:paraId="5B722BC9" w14:textId="77777777" w:rsidR="00BD3B71" w:rsidRDefault="00BD3B71" w:rsidP="00804FAB">
      <w:pPr>
        <w:jc w:val="both"/>
      </w:pPr>
    </w:p>
    <w:p w14:paraId="1E4121C4" w14:textId="77777777" w:rsidR="00BD3B71" w:rsidRDefault="00BD3B71" w:rsidP="00804FAB">
      <w:pPr>
        <w:jc w:val="both"/>
      </w:pPr>
    </w:p>
    <w:p w14:paraId="39FEAD10" w14:textId="56539DD8" w:rsidR="00804FAB" w:rsidRDefault="00804FAB" w:rsidP="00804FAB">
      <w:pPr>
        <w:jc w:val="both"/>
      </w:pPr>
      <w:r w:rsidRPr="00326FA1">
        <w:rPr>
          <w:b/>
          <w:bCs/>
          <w:i/>
          <w:iCs/>
          <w:u w:val="single"/>
        </w:rPr>
        <w:t xml:space="preserve">Art </w:t>
      </w:r>
      <w:r>
        <w:rPr>
          <w:b/>
          <w:bCs/>
          <w:i/>
          <w:iCs/>
          <w:u w:val="single"/>
        </w:rPr>
        <w:t>14</w:t>
      </w:r>
      <w:r w:rsidRPr="00326FA1">
        <w:rPr>
          <w:b/>
          <w:bCs/>
          <w:i/>
          <w:iCs/>
          <w:u w:val="single"/>
        </w:rPr>
        <w:t xml:space="preserve">, lid </w:t>
      </w:r>
      <w:r>
        <w:rPr>
          <w:b/>
          <w:bCs/>
          <w:i/>
          <w:iCs/>
          <w:u w:val="single"/>
        </w:rPr>
        <w:t>16</w:t>
      </w:r>
      <w:r w:rsidRPr="00326FA1">
        <w:rPr>
          <w:b/>
          <w:bCs/>
          <w:i/>
          <w:iCs/>
          <w:u w:val="single"/>
        </w:rPr>
        <w:t>:</w:t>
      </w:r>
    </w:p>
    <w:p w14:paraId="77E06381" w14:textId="2099D900" w:rsidR="00AB4E05" w:rsidRPr="00804FAB" w:rsidRDefault="00804FAB" w:rsidP="00804FAB">
      <w:pPr>
        <w:jc w:val="both"/>
        <w:rPr>
          <w:i/>
          <w:iCs/>
        </w:rPr>
      </w:pPr>
      <w:r w:rsidRPr="004B58A4">
        <w:rPr>
          <w:i/>
          <w:iCs/>
        </w:rPr>
        <w:t>De begunstigde bevestigt dat hij in de twee jaar vóór de steunaanvraag geen verplaatsing heeft uitgevoerd naar de vestiging waar de initiële investering waarvoor steun wordt gevraagd, zal plaatsvinden, en hij zegt toe dat niet te zullen doen in de twee jaar na de voltooiing van de initiële investering waarvoor steun wordt gevraagd. Wat de vóór 31 december 2019 gedane toezeggingen betreft, wordt het verlies van arbeidsplaatsen in dezelfde of soortgelijke activiteit in een van de initiële vestigingen van de begunstigde in de EER dat zich tussen 1 januari 2020 en 30 juni 2021 voordoet, niet beschouwd als een overbrenging in de zin van artikel 2, punt 61 bis, van deze verordening.</w:t>
      </w:r>
    </w:p>
    <w:p w14:paraId="3F24B93F" w14:textId="650BBA6C" w:rsidR="004B58A4" w:rsidRDefault="004B58A4" w:rsidP="00102CAF">
      <w:r>
        <w:rPr>
          <w:noProof/>
          <w:lang w:eastAsia="nl-NL"/>
        </w:rPr>
        <mc:AlternateContent>
          <mc:Choice Requires="wps">
            <w:drawing>
              <wp:anchor distT="45720" distB="45720" distL="114300" distR="114300" simplePos="0" relativeHeight="251681792" behindDoc="0" locked="0" layoutInCell="1" allowOverlap="1" wp14:anchorId="0DFB9C93" wp14:editId="08B276FE">
                <wp:simplePos x="0" y="0"/>
                <wp:positionH relativeFrom="margin">
                  <wp:posOffset>0</wp:posOffset>
                </wp:positionH>
                <wp:positionV relativeFrom="paragraph">
                  <wp:posOffset>225425</wp:posOffset>
                </wp:positionV>
                <wp:extent cx="5405119" cy="634364"/>
                <wp:effectExtent l="0" t="0" r="24765" b="26670"/>
                <wp:wrapTopAndBottom/>
                <wp:docPr id="9" name="Tekstvak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7EE3717C" w14:textId="3F6F7E06" w:rsidR="004B58A4" w:rsidRPr="002A62AB" w:rsidRDefault="004B58A4" w:rsidP="004B58A4">
                            <w:pPr>
                              <w:rPr>
                                <w:b/>
                                <w:bCs/>
                              </w:rPr>
                            </w:pPr>
                            <w:r w:rsidRPr="002A62AB">
                              <w:rPr>
                                <w:b/>
                                <w:bCs/>
                              </w:rPr>
                              <w:t xml:space="preserve">Geef hier aan waarom </w:t>
                            </w:r>
                            <w:r>
                              <w:rPr>
                                <w:b/>
                                <w:bCs/>
                              </w:rPr>
                              <w:t xml:space="preserve">wordt voldaan </w:t>
                            </w:r>
                            <w:r w:rsidRPr="002A62AB">
                              <w:rPr>
                                <w:b/>
                                <w:bCs/>
                              </w:rPr>
                              <w:t xml:space="preserve">aan artikel </w:t>
                            </w:r>
                            <w:r>
                              <w:rPr>
                                <w:b/>
                                <w:bCs/>
                              </w:rPr>
                              <w:t>14</w:t>
                            </w:r>
                            <w:r w:rsidRPr="002A62AB">
                              <w:rPr>
                                <w:b/>
                                <w:bCs/>
                              </w:rPr>
                              <w:t xml:space="preserve">, lid </w:t>
                            </w:r>
                            <w:r>
                              <w:rPr>
                                <w:b/>
                                <w:bCs/>
                              </w:rPr>
                              <w:t>16:</w:t>
                            </w:r>
                          </w:p>
                          <w:p w14:paraId="7685ACD0" w14:textId="77777777" w:rsidR="004B58A4" w:rsidRDefault="004B58A4" w:rsidP="004B58A4"/>
                          <w:p w14:paraId="014390B1" w14:textId="77777777" w:rsidR="004B58A4" w:rsidRDefault="004B58A4" w:rsidP="004B58A4"/>
                          <w:p w14:paraId="181283C9" w14:textId="77777777" w:rsidR="004B58A4" w:rsidRDefault="004B58A4" w:rsidP="004B58A4"/>
                          <w:p w14:paraId="19567351" w14:textId="77777777" w:rsidR="004B58A4" w:rsidRDefault="004B58A4" w:rsidP="004B58A4"/>
                          <w:p w14:paraId="2492995F" w14:textId="77777777" w:rsidR="004B58A4" w:rsidRDefault="004B58A4" w:rsidP="004B58A4"/>
                          <w:p w14:paraId="2712906A" w14:textId="77777777" w:rsidR="004B58A4" w:rsidRDefault="004B58A4" w:rsidP="004B58A4"/>
                          <w:p w14:paraId="0E3B0BDD" w14:textId="77777777" w:rsidR="004B58A4" w:rsidRDefault="004B58A4" w:rsidP="004B58A4"/>
                          <w:p w14:paraId="0A42D4D9" w14:textId="77777777" w:rsidR="004B58A4" w:rsidRDefault="004B58A4" w:rsidP="004B58A4"/>
                          <w:p w14:paraId="40EC4377" w14:textId="77777777" w:rsidR="004B58A4" w:rsidRDefault="004B58A4" w:rsidP="004B58A4">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DFB9C93" id="Tekstvak 9" o:spid="_x0000_s1038" type="#_x0000_t202" style="position:absolute;margin-left:0;margin-top:17.75pt;width:425.6pt;height:49.95pt;z-index:25168179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">
                <v:textbox style="mso-fit-shape-to-text:t">
                  <w:txbxContent>
                    <w:p w14:paraId="7EE3717C" w14:textId="3F6F7E06" w:rsidR="004B58A4" w:rsidRPr="002A62AB" w:rsidRDefault="004B58A4" w:rsidP="004B58A4">
                      <w:pPr>
                        <w:rPr>
                          <w:b/>
                          <w:bCs/>
                        </w:rPr>
                      </w:pPr>
                      <w:r w:rsidRPr="002A62AB">
                        <w:rPr>
                          <w:b/>
                          <w:bCs/>
                        </w:rPr>
                        <w:t xml:space="preserve">Geef hier aan waarom </w:t>
                      </w:r>
                      <w:r>
                        <w:rPr>
                          <w:b/>
                          <w:bCs/>
                        </w:rPr>
                        <w:t xml:space="preserve">wordt voldaan </w:t>
                      </w:r>
                      <w:r w:rsidRPr="002A62AB">
                        <w:rPr>
                          <w:b/>
                          <w:bCs/>
                        </w:rPr>
                        <w:t xml:space="preserve">aan artikel </w:t>
                      </w:r>
                      <w:r>
                        <w:rPr>
                          <w:b/>
                          <w:bCs/>
                        </w:rPr>
                        <w:t>14</w:t>
                      </w:r>
                      <w:r w:rsidRPr="002A62AB">
                        <w:rPr>
                          <w:b/>
                          <w:bCs/>
                        </w:rPr>
                        <w:t xml:space="preserve">, lid </w:t>
                      </w:r>
                      <w:r>
                        <w:rPr>
                          <w:b/>
                          <w:bCs/>
                        </w:rPr>
                        <w:t>16:</w:t>
                      </w:r>
                    </w:p>
                    <w:p w14:paraId="7685ACD0" w14:textId="77777777" w:rsidR="004B58A4" w:rsidRDefault="004B58A4" w:rsidP="004B58A4"/>
                    <w:p w14:paraId="014390B1" w14:textId="77777777" w:rsidR="004B58A4" w:rsidRDefault="004B58A4" w:rsidP="004B58A4"/>
                    <w:p w14:paraId="181283C9" w14:textId="77777777" w:rsidR="004B58A4" w:rsidRDefault="004B58A4" w:rsidP="004B58A4"/>
                    <w:p w14:paraId="19567351" w14:textId="77777777" w:rsidR="004B58A4" w:rsidRDefault="004B58A4" w:rsidP="004B58A4"/>
                    <w:p w14:paraId="2492995F" w14:textId="77777777" w:rsidR="004B58A4" w:rsidRDefault="004B58A4" w:rsidP="004B58A4"/>
                    <w:p w14:paraId="2712906A" w14:textId="77777777" w:rsidR="004B58A4" w:rsidRDefault="004B58A4" w:rsidP="004B58A4"/>
                    <w:p w14:paraId="0E3B0BDD" w14:textId="77777777" w:rsidR="004B58A4" w:rsidRDefault="004B58A4" w:rsidP="004B58A4"/>
                    <w:p w14:paraId="0A42D4D9" w14:textId="77777777" w:rsidR="004B58A4" w:rsidRDefault="004B58A4" w:rsidP="004B58A4"/>
                    <w:p w14:paraId="40EC4377" w14:textId="77777777" w:rsidR="004B58A4" w:rsidRDefault="004B58A4" w:rsidP="004B58A4">
                      <w:r>
                        <w:t xml:space="preserve">  </w:t>
                      </w:r>
                    </w:p>
                  </w:txbxContent>
                </v:textbox>
                <w10:wrap type="topAndBottom" anchorx="margin"/>
              </v:shape>
            </w:pict>
          </mc:Fallback>
        </mc:AlternateContent>
      </w:r>
    </w:p>
    <w:p w14:paraId="5A02DBBA" w14:textId="3AB457B2" w:rsidR="00804FAB" w:rsidRDefault="00804FAB" w:rsidP="00102CAF"/>
    <w:p w14:paraId="7A4A4E02" w14:textId="78714AB1" w:rsidR="00804FAB" w:rsidRDefault="00804FAB" w:rsidP="00804FAB">
      <w:pPr>
        <w:jc w:val="both"/>
      </w:pPr>
      <w:r w:rsidRPr="00326FA1">
        <w:rPr>
          <w:b/>
          <w:bCs/>
          <w:i/>
          <w:iCs/>
          <w:u w:val="single"/>
        </w:rPr>
        <w:t xml:space="preserve">Art </w:t>
      </w:r>
      <w:r>
        <w:rPr>
          <w:b/>
          <w:bCs/>
          <w:i/>
          <w:iCs/>
          <w:u w:val="single"/>
        </w:rPr>
        <w:t>14</w:t>
      </w:r>
      <w:r w:rsidRPr="00326FA1">
        <w:rPr>
          <w:b/>
          <w:bCs/>
          <w:i/>
          <w:iCs/>
          <w:u w:val="single"/>
        </w:rPr>
        <w:t xml:space="preserve">, lid </w:t>
      </w:r>
      <w:r>
        <w:rPr>
          <w:b/>
          <w:bCs/>
          <w:i/>
          <w:iCs/>
          <w:u w:val="single"/>
        </w:rPr>
        <w:t>17</w:t>
      </w:r>
      <w:r w:rsidRPr="00326FA1">
        <w:rPr>
          <w:b/>
          <w:bCs/>
          <w:i/>
          <w:iCs/>
          <w:u w:val="single"/>
        </w:rPr>
        <w:t>:</w:t>
      </w:r>
    </w:p>
    <w:p w14:paraId="33951B6F" w14:textId="4C74C1E3" w:rsidR="00804FAB" w:rsidRPr="00804FAB" w:rsidRDefault="00804FAB" w:rsidP="00804FAB">
      <w:pPr>
        <w:jc w:val="both"/>
        <w:rPr>
          <w:i/>
          <w:iCs/>
        </w:rPr>
      </w:pPr>
      <w:r w:rsidRPr="00804FAB">
        <w:rPr>
          <w:i/>
          <w:iCs/>
        </w:rPr>
        <w:t>In de visserij- en aquacultuursector wordt geen steun toegekend aan ondernemingen die een of meer van de in artikel 10, lid 1, onder a) tot en met d), en artikel 10, lid 3, van Verordening (EU) nr. 508/2014 van het Europees Parlement en de Raad (1) beschreven inbreuken hebben gemaakt, en voor concrete acties van artikel 11 van die verordening</w:t>
      </w:r>
      <w:r w:rsidR="00805096">
        <w:rPr>
          <w:i/>
          <w:iCs/>
        </w:rPr>
        <w:t>.</w:t>
      </w:r>
    </w:p>
    <w:p w14:paraId="1BE5536E" w14:textId="77777777" w:rsidR="00AB4E05" w:rsidRPr="00AB4E05" w:rsidRDefault="00AB4E05" w:rsidP="00102CAF"/>
    <w:p w14:paraId="56C0EF9E" w14:textId="007A7892" w:rsidR="00143A13" w:rsidRDefault="002F3BEE" w:rsidP="00102CAF">
      <w:r>
        <w:t>Ter kennisname, geen toelichting nodig.</w:t>
      </w:r>
    </w:p>
    <w:p w14:paraId="4A05A5E3" w14:textId="55B9DCA4" w:rsidR="00804FAB" w:rsidRDefault="00804FAB" w:rsidP="00102CAF"/>
    <w:p w14:paraId="1BDEF48F" w14:textId="6F36D949" w:rsidR="00BB0726" w:rsidRPr="00C72E38" w:rsidRDefault="00BB0726" w:rsidP="00102CAF"/>
    <w:sectPr w:rsidR="00BB0726" w:rsidRPr="00C72E38" w:rsidSect="00201945">
      <w:headerReference w:type="even" r:id="rId12"/>
      <w:headerReference w:type="default" r:id="rId13"/>
      <w:footerReference w:type="even" r:id="rId14"/>
      <w:footerReference w:type="default" r:id="rId15"/>
      <w:headerReference w:type="first" r:id="rId16"/>
      <w:footerReference w:type="first" r:id="rId17"/>
      <w:pgSz w:w="11906" w:h="16838" w:code="9"/>
      <w:pgMar w:top="1418"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C3F8D" w14:textId="77777777" w:rsidR="00B154A4" w:rsidRDefault="00B154A4">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9F968" w14:textId="43A7646A" w:rsidR="00CB7DFE" w:rsidRDefault="00CB7DFE" w:rsidP="00CB7DFE">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2C7A6F3B" wp14:editId="11A508DF">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15" name="Afbeelding 15"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BB623F">
      <w:rPr>
        <w:rFonts w:asciiTheme="minorHAnsi" w:hAnsiTheme="minorHAnsi" w:cstheme="minorHAnsi"/>
        <w:b/>
        <w:bCs/>
        <w:color w:val="004A99"/>
      </w:rPr>
      <w:t>JTF</w:t>
    </w:r>
    <w:r>
      <w:rPr>
        <w:rFonts w:asciiTheme="minorHAnsi" w:hAnsiTheme="minorHAnsi" w:cstheme="minorHAnsi"/>
        <w:b/>
        <w:bCs/>
        <w:color w:val="004A99"/>
      </w:rPr>
      <w:t xml:space="preserve"> 2021-2027</w:t>
    </w:r>
  </w:p>
  <w:p w14:paraId="0B020F73" w14:textId="77777777" w:rsidR="00B154A4" w:rsidRPr="00CB7DFE" w:rsidRDefault="00B154A4" w:rsidP="00CB7DFE">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9FCAE" w14:textId="77777777" w:rsidR="00B154A4" w:rsidRDefault="00B154A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BB623F"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 w:id="2">
    <w:p w14:paraId="2CFD8781" w14:textId="0F02BB13" w:rsidR="004B58A4" w:rsidRDefault="004B58A4">
      <w:pPr>
        <w:pStyle w:val="Voetnoottekst"/>
      </w:pPr>
      <w:bookmarkStart w:id="3" w:name="_Hlk105152029"/>
      <w:bookmarkStart w:id="4" w:name="_Hlk105152030"/>
      <w:r>
        <w:rPr>
          <w:rStyle w:val="Voetnootmarkering"/>
        </w:rPr>
        <w:footnoteRef/>
      </w:r>
      <w:r>
        <w:t xml:space="preserve"> Zie </w:t>
      </w:r>
      <w:r w:rsidR="0012324D">
        <w:t xml:space="preserve">de </w:t>
      </w:r>
      <w:r>
        <w:t>website van de Beheerautoriteit voor een overzichtskaart van de a- en c-steungebieden in de betreffende regio.</w:t>
      </w:r>
      <w:bookmarkEnd w:id="3"/>
      <w:bookmarkEnd w:id="4"/>
    </w:p>
  </w:footnote>
  <w:footnote w:id="3">
    <w:p w14:paraId="659EDB42" w14:textId="77777777" w:rsidR="00712374" w:rsidRDefault="00712374" w:rsidP="00712374">
      <w:pPr>
        <w:pStyle w:val="Voetnoottekst"/>
      </w:pPr>
      <w:r>
        <w:rPr>
          <w:rStyle w:val="Voetnootmarkering"/>
        </w:rPr>
        <w:footnoteRef/>
      </w:r>
      <w:r>
        <w:t xml:space="preserve"> Zie de website van de Beheerautoriteit voor een overzichtskaart van ultraperifere gebieden in de betreffende regio.</w:t>
      </w:r>
    </w:p>
    <w:p w14:paraId="1A4E5549" w14:textId="77777777" w:rsidR="00712374" w:rsidRDefault="00712374" w:rsidP="00712374">
      <w:pPr>
        <w:pStyle w:val="Voetnootteks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422E2" w14:textId="77777777" w:rsidR="00B154A4" w:rsidRDefault="00B154A4">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55953" w14:textId="77777777" w:rsidR="00B154A4" w:rsidRDefault="00B154A4">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7B646" w14:textId="77777777" w:rsidR="00B154A4" w:rsidRDefault="00B154A4">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6473C"/>
    <w:multiLevelType w:val="hybridMultilevel"/>
    <w:tmpl w:val="D4484F38"/>
    <w:lvl w:ilvl="0" w:tplc="8E3642C4">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3"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5"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8"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0"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B8032F3"/>
    <w:multiLevelType w:val="hybridMultilevel"/>
    <w:tmpl w:val="01B24ABE"/>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3"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216286135">
    <w:abstractNumId w:val="8"/>
  </w:num>
  <w:num w:numId="2" w16cid:durableId="317657347">
    <w:abstractNumId w:val="4"/>
  </w:num>
  <w:num w:numId="3" w16cid:durableId="1128623010">
    <w:abstractNumId w:val="13"/>
  </w:num>
  <w:num w:numId="4" w16cid:durableId="277686013">
    <w:abstractNumId w:val="7"/>
  </w:num>
  <w:num w:numId="5" w16cid:durableId="1291398408">
    <w:abstractNumId w:val="1"/>
  </w:num>
  <w:num w:numId="6" w16cid:durableId="1683821037">
    <w:abstractNumId w:val="12"/>
  </w:num>
  <w:num w:numId="7" w16cid:durableId="242299863">
    <w:abstractNumId w:val="2"/>
  </w:num>
  <w:num w:numId="8" w16cid:durableId="624964820">
    <w:abstractNumId w:val="9"/>
  </w:num>
  <w:num w:numId="9" w16cid:durableId="368185192">
    <w:abstractNumId w:val="6"/>
  </w:num>
  <w:num w:numId="10" w16cid:durableId="1421172056">
    <w:abstractNumId w:val="7"/>
  </w:num>
  <w:num w:numId="11" w16cid:durableId="974797748">
    <w:abstractNumId w:val="7"/>
  </w:num>
  <w:num w:numId="12" w16cid:durableId="368340491">
    <w:abstractNumId w:val="3"/>
  </w:num>
  <w:num w:numId="13" w16cid:durableId="145630325">
    <w:abstractNumId w:val="5"/>
  </w:num>
  <w:num w:numId="14" w16cid:durableId="1492064652">
    <w:abstractNumId w:val="10"/>
  </w:num>
  <w:num w:numId="15" w16cid:durableId="455149177">
    <w:abstractNumId w:val="11"/>
  </w:num>
  <w:num w:numId="16" w16cid:durableId="8022336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67586"/>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07469"/>
    <w:rsid w:val="00017A76"/>
    <w:rsid w:val="00021666"/>
    <w:rsid w:val="00040849"/>
    <w:rsid w:val="00071C74"/>
    <w:rsid w:val="00072673"/>
    <w:rsid w:val="000A03AF"/>
    <w:rsid w:val="000A1E78"/>
    <w:rsid w:val="000A5824"/>
    <w:rsid w:val="000D0301"/>
    <w:rsid w:val="000D1C37"/>
    <w:rsid w:val="000D3E45"/>
    <w:rsid w:val="000E7918"/>
    <w:rsid w:val="000F3550"/>
    <w:rsid w:val="00102CAF"/>
    <w:rsid w:val="00102D36"/>
    <w:rsid w:val="00110A65"/>
    <w:rsid w:val="0012324D"/>
    <w:rsid w:val="001248A8"/>
    <w:rsid w:val="00143A13"/>
    <w:rsid w:val="0016298B"/>
    <w:rsid w:val="00164E53"/>
    <w:rsid w:val="001758D1"/>
    <w:rsid w:val="001955D0"/>
    <w:rsid w:val="00195DEB"/>
    <w:rsid w:val="00197612"/>
    <w:rsid w:val="001B5BF7"/>
    <w:rsid w:val="001C405B"/>
    <w:rsid w:val="001C517A"/>
    <w:rsid w:val="001C7B76"/>
    <w:rsid w:val="001D03DE"/>
    <w:rsid w:val="001D5391"/>
    <w:rsid w:val="00201945"/>
    <w:rsid w:val="00211907"/>
    <w:rsid w:val="00267E3F"/>
    <w:rsid w:val="0028560D"/>
    <w:rsid w:val="00285CEA"/>
    <w:rsid w:val="00296355"/>
    <w:rsid w:val="002A40B7"/>
    <w:rsid w:val="002D7EE3"/>
    <w:rsid w:val="002F3BEE"/>
    <w:rsid w:val="00322785"/>
    <w:rsid w:val="003408E8"/>
    <w:rsid w:val="0035470F"/>
    <w:rsid w:val="0036762E"/>
    <w:rsid w:val="00371EFA"/>
    <w:rsid w:val="003812AF"/>
    <w:rsid w:val="003849F9"/>
    <w:rsid w:val="003950D3"/>
    <w:rsid w:val="003D6486"/>
    <w:rsid w:val="003F5BAF"/>
    <w:rsid w:val="00403A38"/>
    <w:rsid w:val="00406012"/>
    <w:rsid w:val="004138C8"/>
    <w:rsid w:val="0042793D"/>
    <w:rsid w:val="00447DEC"/>
    <w:rsid w:val="00452EBF"/>
    <w:rsid w:val="00454CF1"/>
    <w:rsid w:val="004622C9"/>
    <w:rsid w:val="00465D20"/>
    <w:rsid w:val="004B58A4"/>
    <w:rsid w:val="004C76F8"/>
    <w:rsid w:val="004D55F1"/>
    <w:rsid w:val="004D7111"/>
    <w:rsid w:val="00507BE7"/>
    <w:rsid w:val="0052438E"/>
    <w:rsid w:val="00524790"/>
    <w:rsid w:val="005258BA"/>
    <w:rsid w:val="005471E0"/>
    <w:rsid w:val="0057110A"/>
    <w:rsid w:val="00571B15"/>
    <w:rsid w:val="00571B71"/>
    <w:rsid w:val="00574746"/>
    <w:rsid w:val="005831C5"/>
    <w:rsid w:val="005E00B7"/>
    <w:rsid w:val="005E6B57"/>
    <w:rsid w:val="005F0C03"/>
    <w:rsid w:val="005F161A"/>
    <w:rsid w:val="005F222A"/>
    <w:rsid w:val="005F34FE"/>
    <w:rsid w:val="005F60F6"/>
    <w:rsid w:val="00621815"/>
    <w:rsid w:val="00627D64"/>
    <w:rsid w:val="00630F0B"/>
    <w:rsid w:val="006571CE"/>
    <w:rsid w:val="00685E27"/>
    <w:rsid w:val="006A53D1"/>
    <w:rsid w:val="006D3559"/>
    <w:rsid w:val="006E1C72"/>
    <w:rsid w:val="006F05CC"/>
    <w:rsid w:val="006F631B"/>
    <w:rsid w:val="007045B8"/>
    <w:rsid w:val="00712374"/>
    <w:rsid w:val="0075030E"/>
    <w:rsid w:val="0076687E"/>
    <w:rsid w:val="007840F7"/>
    <w:rsid w:val="007E69C0"/>
    <w:rsid w:val="007F5D2B"/>
    <w:rsid w:val="00804FAB"/>
    <w:rsid w:val="00805096"/>
    <w:rsid w:val="00821A54"/>
    <w:rsid w:val="00822991"/>
    <w:rsid w:val="00834F47"/>
    <w:rsid w:val="008418FE"/>
    <w:rsid w:val="00881667"/>
    <w:rsid w:val="008858B5"/>
    <w:rsid w:val="00893CDE"/>
    <w:rsid w:val="008A3A65"/>
    <w:rsid w:val="008B3324"/>
    <w:rsid w:val="008C42BC"/>
    <w:rsid w:val="008C4B99"/>
    <w:rsid w:val="00900FA5"/>
    <w:rsid w:val="00912F32"/>
    <w:rsid w:val="009226F1"/>
    <w:rsid w:val="00925438"/>
    <w:rsid w:val="0093356F"/>
    <w:rsid w:val="009436D9"/>
    <w:rsid w:val="009859BE"/>
    <w:rsid w:val="00995CA7"/>
    <w:rsid w:val="00996F85"/>
    <w:rsid w:val="009D5089"/>
    <w:rsid w:val="00A01C22"/>
    <w:rsid w:val="00A30351"/>
    <w:rsid w:val="00A50BB8"/>
    <w:rsid w:val="00A56B42"/>
    <w:rsid w:val="00A6212A"/>
    <w:rsid w:val="00A76A29"/>
    <w:rsid w:val="00AB4E05"/>
    <w:rsid w:val="00AC7021"/>
    <w:rsid w:val="00AC7AB9"/>
    <w:rsid w:val="00AF6D7F"/>
    <w:rsid w:val="00B154A4"/>
    <w:rsid w:val="00B216D8"/>
    <w:rsid w:val="00B51362"/>
    <w:rsid w:val="00B8286B"/>
    <w:rsid w:val="00B83C70"/>
    <w:rsid w:val="00B969AA"/>
    <w:rsid w:val="00BA3684"/>
    <w:rsid w:val="00BB0726"/>
    <w:rsid w:val="00BB623F"/>
    <w:rsid w:val="00BB6462"/>
    <w:rsid w:val="00BB76F6"/>
    <w:rsid w:val="00BC3ED5"/>
    <w:rsid w:val="00BD3B71"/>
    <w:rsid w:val="00BE151E"/>
    <w:rsid w:val="00C344BC"/>
    <w:rsid w:val="00C72E38"/>
    <w:rsid w:val="00C80912"/>
    <w:rsid w:val="00C91895"/>
    <w:rsid w:val="00C93E9E"/>
    <w:rsid w:val="00CB7DFE"/>
    <w:rsid w:val="00CC1380"/>
    <w:rsid w:val="00CC2F2E"/>
    <w:rsid w:val="00CD1E0D"/>
    <w:rsid w:val="00D06B10"/>
    <w:rsid w:val="00D1198B"/>
    <w:rsid w:val="00D1255B"/>
    <w:rsid w:val="00D548EE"/>
    <w:rsid w:val="00D66C4E"/>
    <w:rsid w:val="00D7141E"/>
    <w:rsid w:val="00D842D8"/>
    <w:rsid w:val="00D91D69"/>
    <w:rsid w:val="00D95557"/>
    <w:rsid w:val="00DA27F6"/>
    <w:rsid w:val="00DA3ED4"/>
    <w:rsid w:val="00DA5475"/>
    <w:rsid w:val="00DA6C3D"/>
    <w:rsid w:val="00DB5269"/>
    <w:rsid w:val="00DD409F"/>
    <w:rsid w:val="00E005DA"/>
    <w:rsid w:val="00E01953"/>
    <w:rsid w:val="00E161A6"/>
    <w:rsid w:val="00E413E5"/>
    <w:rsid w:val="00E43808"/>
    <w:rsid w:val="00E57322"/>
    <w:rsid w:val="00E7133A"/>
    <w:rsid w:val="00E7563F"/>
    <w:rsid w:val="00E8099F"/>
    <w:rsid w:val="00E80AA0"/>
    <w:rsid w:val="00E874AD"/>
    <w:rsid w:val="00E96213"/>
    <w:rsid w:val="00EA235E"/>
    <w:rsid w:val="00EC1AC6"/>
    <w:rsid w:val="00EC2A89"/>
    <w:rsid w:val="00EC3EFC"/>
    <w:rsid w:val="00EE515E"/>
    <w:rsid w:val="00EF4900"/>
    <w:rsid w:val="00F13C3C"/>
    <w:rsid w:val="00F23A27"/>
    <w:rsid w:val="00F400E7"/>
    <w:rsid w:val="00F43C11"/>
    <w:rsid w:val="00F5125E"/>
    <w:rsid w:val="00F5399E"/>
    <w:rsid w:val="00F55147"/>
    <w:rsid w:val="00F600BE"/>
    <w:rsid w:val="00F953EF"/>
    <w:rsid w:val="00FA3B14"/>
    <w:rsid w:val="00FA4F00"/>
    <w:rsid w:val="00FB0384"/>
    <w:rsid w:val="00FB3AB1"/>
    <w:rsid w:val="00FB42F5"/>
    <w:rsid w:val="00FD3202"/>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7586"/>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5F222A"/>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3F5BAF"/>
    <w:rPr>
      <w:sz w:val="16"/>
      <w:szCs w:val="16"/>
    </w:rPr>
  </w:style>
  <w:style w:type="paragraph" w:styleId="Tekstopmerking">
    <w:name w:val="annotation text"/>
    <w:basedOn w:val="Standaard"/>
    <w:link w:val="TekstopmerkingChar"/>
    <w:uiPriority w:val="99"/>
    <w:semiHidden/>
    <w:unhideWhenUsed/>
    <w:rsid w:val="003F5BAF"/>
    <w:pPr>
      <w:spacing w:line="240" w:lineRule="auto"/>
    </w:pPr>
    <w:rPr>
      <w:szCs w:val="20"/>
    </w:rPr>
  </w:style>
  <w:style w:type="character" w:customStyle="1" w:styleId="TekstopmerkingChar">
    <w:name w:val="Tekst opmerking Char"/>
    <w:basedOn w:val="Standaardalinea-lettertype"/>
    <w:link w:val="Tekstopmerking"/>
    <w:uiPriority w:val="99"/>
    <w:semiHidden/>
    <w:rsid w:val="003F5BAF"/>
    <w:rPr>
      <w:szCs w:val="20"/>
    </w:rPr>
  </w:style>
  <w:style w:type="paragraph" w:styleId="Onderwerpvanopmerking">
    <w:name w:val="annotation subject"/>
    <w:basedOn w:val="Tekstopmerking"/>
    <w:next w:val="Tekstopmerking"/>
    <w:link w:val="OnderwerpvanopmerkingChar"/>
    <w:uiPriority w:val="99"/>
    <w:semiHidden/>
    <w:unhideWhenUsed/>
    <w:rsid w:val="003F5BAF"/>
    <w:rPr>
      <w:b/>
      <w:bCs/>
    </w:rPr>
  </w:style>
  <w:style w:type="character" w:customStyle="1" w:styleId="OnderwerpvanopmerkingChar">
    <w:name w:val="Onderwerp van opmerking Char"/>
    <w:basedOn w:val="TekstopmerkingChar"/>
    <w:link w:val="Onderwerpvanopmerking"/>
    <w:uiPriority w:val="99"/>
    <w:semiHidden/>
    <w:rsid w:val="003F5BAF"/>
    <w:rPr>
      <w:b/>
      <w:bCs/>
      <w:szCs w:val="20"/>
    </w:rPr>
  </w:style>
  <w:style w:type="paragraph" w:styleId="Revisie">
    <w:name w:val="Revision"/>
    <w:hidden/>
    <w:uiPriority w:val="99"/>
    <w:semiHidden/>
    <w:rsid w:val="003F5BAF"/>
    <w:pPr>
      <w:spacing w:line="240" w:lineRule="auto"/>
      <w:ind w:left="0" w:firstLine="0"/>
    </w:pPr>
  </w:style>
  <w:style w:type="character" w:styleId="Hyperlink">
    <w:name w:val="Hyperlink"/>
    <w:basedOn w:val="Standaardalinea-lettertype"/>
    <w:uiPriority w:val="99"/>
    <w:unhideWhenUsed/>
    <w:rsid w:val="00E96213"/>
    <w:rPr>
      <w:color w:val="0000FF"/>
      <w:u w:val="single"/>
    </w:rPr>
  </w:style>
  <w:style w:type="character" w:styleId="GevolgdeHyperlink">
    <w:name w:val="FollowedHyperlink"/>
    <w:basedOn w:val="Standaardalinea-lettertype"/>
    <w:uiPriority w:val="99"/>
    <w:semiHidden/>
    <w:unhideWhenUsed/>
    <w:rsid w:val="00E96213"/>
    <w:rPr>
      <w:color w:val="954F72" w:themeColor="followedHyperlink"/>
      <w:u w:val="single"/>
    </w:rPr>
  </w:style>
  <w:style w:type="paragraph" w:styleId="Koptekst">
    <w:name w:val="header"/>
    <w:basedOn w:val="Standaard"/>
    <w:link w:val="KoptekstChar"/>
    <w:uiPriority w:val="99"/>
    <w:unhideWhenUsed/>
    <w:rsid w:val="00B154A4"/>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B15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079350">
      <w:bodyDiv w:val="1"/>
      <w:marLeft w:val="0"/>
      <w:marRight w:val="0"/>
      <w:marTop w:val="0"/>
      <w:marBottom w:val="0"/>
      <w:divBdr>
        <w:top w:val="none" w:sz="0" w:space="0" w:color="auto"/>
        <w:left w:val="none" w:sz="0" w:space="0" w:color="auto"/>
        <w:bottom w:val="none" w:sz="0" w:space="0" w:color="auto"/>
        <w:right w:val="none" w:sz="0" w:space="0" w:color="auto"/>
      </w:divBdr>
      <w:divsChild>
        <w:div w:id="913976898">
          <w:marLeft w:val="0"/>
          <w:marRight w:val="0"/>
          <w:marTop w:val="0"/>
          <w:marBottom w:val="0"/>
          <w:divBdr>
            <w:top w:val="none" w:sz="0" w:space="0" w:color="auto"/>
            <w:left w:val="none" w:sz="0" w:space="0" w:color="auto"/>
            <w:bottom w:val="none" w:sz="0" w:space="0" w:color="auto"/>
            <w:right w:val="none" w:sz="0" w:space="0" w:color="auto"/>
          </w:divBdr>
          <w:divsChild>
            <w:div w:id="1594316377">
              <w:marLeft w:val="0"/>
              <w:marRight w:val="0"/>
              <w:marTop w:val="0"/>
              <w:marBottom w:val="0"/>
              <w:divBdr>
                <w:top w:val="none" w:sz="0" w:space="0" w:color="auto"/>
                <w:left w:val="none" w:sz="0" w:space="0" w:color="auto"/>
                <w:bottom w:val="none" w:sz="0" w:space="0" w:color="auto"/>
                <w:right w:val="none" w:sz="0" w:space="0" w:color="auto"/>
              </w:divBdr>
              <w:divsChild>
                <w:div w:id="1186404451">
                  <w:marLeft w:val="0"/>
                  <w:marRight w:val="0"/>
                  <w:marTop w:val="0"/>
                  <w:marBottom w:val="0"/>
                  <w:divBdr>
                    <w:top w:val="none" w:sz="0" w:space="0" w:color="auto"/>
                    <w:left w:val="none" w:sz="0" w:space="0" w:color="auto"/>
                    <w:bottom w:val="none" w:sz="0" w:space="0" w:color="auto"/>
                    <w:right w:val="none" w:sz="0" w:space="0" w:color="auto"/>
                  </w:divBdr>
                  <w:divsChild>
                    <w:div w:id="843665765">
                      <w:marLeft w:val="0"/>
                      <w:marRight w:val="0"/>
                      <w:marTop w:val="120"/>
                      <w:marBottom w:val="0"/>
                      <w:divBdr>
                        <w:top w:val="none" w:sz="0" w:space="0" w:color="auto"/>
                        <w:left w:val="none" w:sz="0" w:space="0" w:color="auto"/>
                        <w:bottom w:val="none" w:sz="0" w:space="0" w:color="auto"/>
                        <w:right w:val="none" w:sz="0" w:space="0" w:color="auto"/>
                      </w:divBdr>
                    </w:div>
                    <w:div w:id="797793772">
                      <w:marLeft w:val="0"/>
                      <w:marRight w:val="0"/>
                      <w:marTop w:val="0"/>
                      <w:marBottom w:val="0"/>
                      <w:divBdr>
                        <w:top w:val="none" w:sz="0" w:space="0" w:color="auto"/>
                        <w:left w:val="none" w:sz="0" w:space="0" w:color="auto"/>
                        <w:bottom w:val="none" w:sz="0" w:space="0" w:color="auto"/>
                        <w:right w:val="none" w:sz="0" w:space="0" w:color="auto"/>
                      </w:divBdr>
                    </w:div>
                  </w:divsChild>
                </w:div>
                <w:div w:id="968050162">
                  <w:marLeft w:val="0"/>
                  <w:marRight w:val="0"/>
                  <w:marTop w:val="0"/>
                  <w:marBottom w:val="0"/>
                  <w:divBdr>
                    <w:top w:val="none" w:sz="0" w:space="0" w:color="auto"/>
                    <w:left w:val="none" w:sz="0" w:space="0" w:color="auto"/>
                    <w:bottom w:val="none" w:sz="0" w:space="0" w:color="auto"/>
                    <w:right w:val="none" w:sz="0" w:space="0" w:color="auto"/>
                  </w:divBdr>
                  <w:divsChild>
                    <w:div w:id="342972163">
                      <w:marLeft w:val="0"/>
                      <w:marRight w:val="0"/>
                      <w:marTop w:val="120"/>
                      <w:marBottom w:val="0"/>
                      <w:divBdr>
                        <w:top w:val="none" w:sz="0" w:space="0" w:color="auto"/>
                        <w:left w:val="none" w:sz="0" w:space="0" w:color="auto"/>
                        <w:bottom w:val="none" w:sz="0" w:space="0" w:color="auto"/>
                        <w:right w:val="none" w:sz="0" w:space="0" w:color="auto"/>
                      </w:divBdr>
                    </w:div>
                    <w:div w:id="95036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768962">
      <w:bodyDiv w:val="1"/>
      <w:marLeft w:val="0"/>
      <w:marRight w:val="0"/>
      <w:marTop w:val="0"/>
      <w:marBottom w:val="0"/>
      <w:divBdr>
        <w:top w:val="none" w:sz="0" w:space="0" w:color="auto"/>
        <w:left w:val="none" w:sz="0" w:space="0" w:color="auto"/>
        <w:bottom w:val="none" w:sz="0" w:space="0" w:color="auto"/>
        <w:right w:val="none" w:sz="0" w:space="0" w:color="auto"/>
      </w:divBdr>
    </w:div>
    <w:div w:id="1956255789">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NL/TXT/PDF/?uri=CELEX:32014R0651&amp;from=N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ddcb2a4-cf8d-4370-96a7-ea7733aac473">
      <Terms xmlns="http://schemas.microsoft.com/office/infopath/2007/PartnerControls"/>
    </lcf76f155ced4ddcb4097134ff3c332f>
    <TaxCatchAll xmlns="53488529-b61a-446c-bc3c-940c1e2fbf47"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D0D56284B09D046B46D88F2B24AA64A" ma:contentTypeVersion="14" ma:contentTypeDescription="Een nieuw document maken." ma:contentTypeScope="" ma:versionID="fe98e8c221f35a196cfc3d3864f3ca24">
  <xsd:schema xmlns:xsd="http://www.w3.org/2001/XMLSchema" xmlns:xs="http://www.w3.org/2001/XMLSchema" xmlns:p="http://schemas.microsoft.com/office/2006/metadata/properties" xmlns:ns2="3ddcb2a4-cf8d-4370-96a7-ea7733aac473" xmlns:ns3="3b425e72-3b13-4f1f-a35b-bdc466a72742" xmlns:ns4="53488529-b61a-446c-bc3c-940c1e2fbf47" targetNamespace="http://schemas.microsoft.com/office/2006/metadata/properties" ma:root="true" ma:fieldsID="45cc86d6ce0f88e0bf872331cb71b18e" ns2:_="" ns3:_="" ns4:_="">
    <xsd:import namespace="3ddcb2a4-cf8d-4370-96a7-ea7733aac473"/>
    <xsd:import namespace="3b425e72-3b13-4f1f-a35b-bdc466a72742"/>
    <xsd:import namespace="53488529-b61a-446c-bc3c-940c1e2fbf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4: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dcb2a4-cf8d-4370-96a7-ea7733aac4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c2029dec-8b0d-4d68-80c4-6be424f3e98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425e72-3b13-4f1f-a35b-bdc466a72742"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9D865E-D696-4DAF-AEEC-BEE8BF982D8D}">
  <ds:schemaRefs>
    <ds:schemaRef ds:uri="http://schemas.microsoft.com/office/2006/metadata/properties"/>
    <ds:schemaRef ds:uri="http://schemas.microsoft.com/office/infopath/2007/PartnerControls"/>
    <ds:schemaRef ds:uri="3251086a-4173-45aa-a638-81eb6a300a7f"/>
  </ds:schemaRefs>
</ds:datastoreItem>
</file>

<file path=customXml/itemProps2.xml><?xml version="1.0" encoding="utf-8"?>
<ds:datastoreItem xmlns:ds="http://schemas.openxmlformats.org/officeDocument/2006/customXml" ds:itemID="{3E19C1F5-CF88-49B9-82ED-2E86FCB16150}">
  <ds:schemaRefs>
    <ds:schemaRef ds:uri="http://schemas.openxmlformats.org/officeDocument/2006/bibliography"/>
  </ds:schemaRefs>
</ds:datastoreItem>
</file>

<file path=customXml/itemProps3.xml><?xml version="1.0" encoding="utf-8"?>
<ds:datastoreItem xmlns:ds="http://schemas.openxmlformats.org/officeDocument/2006/customXml" ds:itemID="{5A4AB7FC-7F22-423D-8F4C-DFE5B11CB7D4}"/>
</file>

<file path=customXml/itemProps4.xml><?xml version="1.0" encoding="utf-8"?>
<ds:datastoreItem xmlns:ds="http://schemas.openxmlformats.org/officeDocument/2006/customXml" ds:itemID="{459B244E-6AD8-4ED7-9610-25F1A1B437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1788</Words>
  <Characters>9836</Characters>
  <Application>Microsoft Office Word</Application>
  <DocSecurity>0</DocSecurity>
  <Lines>81</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3</cp:revision>
  <cp:lastPrinted>2019-11-18T13:40:00Z</cp:lastPrinted>
  <dcterms:created xsi:type="dcterms:W3CDTF">2023-10-03T10:31:00Z</dcterms:created>
  <dcterms:modified xsi:type="dcterms:W3CDTF">2023-10-18T07:30:00Z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0x0101002D0D56284B09D046B46D88F2B24AA64A</vt:lpwstr>
  </property>
  <property fmtid="{D5CDD505-2E9C-101B-9397-08002B2CF9AE}" pid="3" name="MediaServiceImageTags">
    <vt:lpwstr/>
  </property>
</Properties>
</file>