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7580E6EB" w:rsidR="00E96213" w:rsidRDefault="00143A13" w:rsidP="00102CAF">
      <w:r>
        <w:rPr>
          <w:b/>
          <w:bCs/>
          <w:sz w:val="24"/>
          <w:szCs w:val="24"/>
        </w:rPr>
        <w:br/>
      </w:r>
      <w:r w:rsidR="00102CAF" w:rsidRPr="00E96213">
        <w:rPr>
          <w:b/>
          <w:bCs/>
          <w:sz w:val="24"/>
          <w:szCs w:val="24"/>
        </w:rPr>
        <w:t xml:space="preserve">artikel </w:t>
      </w:r>
      <w:r w:rsidR="005F0C03">
        <w:rPr>
          <w:b/>
          <w:bCs/>
          <w:sz w:val="24"/>
          <w:szCs w:val="24"/>
        </w:rPr>
        <w:t>1</w:t>
      </w:r>
      <w:r w:rsidR="00212A8C">
        <w:rPr>
          <w:b/>
          <w:bCs/>
          <w:sz w:val="24"/>
          <w:szCs w:val="24"/>
        </w:rPr>
        <w:t>5</w:t>
      </w:r>
      <w:r w:rsidR="00E96213" w:rsidRPr="00E96213">
        <w:rPr>
          <w:b/>
          <w:bCs/>
          <w:sz w:val="24"/>
          <w:szCs w:val="24"/>
        </w:rPr>
        <w:t>:</w:t>
      </w:r>
      <w:r w:rsidR="00E96213">
        <w:rPr>
          <w:b/>
          <w:bCs/>
          <w:sz w:val="24"/>
          <w:szCs w:val="24"/>
        </w:rPr>
        <w:t xml:space="preserve"> </w:t>
      </w:r>
      <w:r w:rsidR="005F0C03">
        <w:rPr>
          <w:b/>
          <w:bCs/>
          <w:sz w:val="24"/>
          <w:szCs w:val="24"/>
        </w:rPr>
        <w:t xml:space="preserve">regionale </w:t>
      </w:r>
      <w:r w:rsidR="00212A8C">
        <w:rPr>
          <w:b/>
          <w:bCs/>
          <w:sz w:val="24"/>
          <w:szCs w:val="24"/>
        </w:rPr>
        <w:t>exploitatie</w:t>
      </w:r>
      <w:r w:rsidR="005F0C03">
        <w:rPr>
          <w:b/>
          <w:bCs/>
          <w:sz w:val="24"/>
          <w:szCs w:val="24"/>
        </w:rPr>
        <w:t>steun</w:t>
      </w:r>
    </w:p>
    <w:p w14:paraId="0020B963" w14:textId="1A5F4E4F" w:rsidR="00E96213" w:rsidRPr="00615E39" w:rsidRDefault="00E96213" w:rsidP="00574746">
      <w:pPr>
        <w:jc w:val="both"/>
        <w:rPr>
          <w:b/>
          <w:bCs/>
          <w:u w:val="single"/>
        </w:rPr>
      </w:pPr>
      <w:r>
        <w:rPr>
          <w:b/>
          <w:bCs/>
          <w:u w:val="single"/>
        </w:rPr>
        <w:br/>
      </w:r>
      <w:r w:rsidRPr="00615E39">
        <w:rPr>
          <w:b/>
          <w:bCs/>
          <w:u w:val="single"/>
        </w:rPr>
        <w:t>Inleiding</w:t>
      </w:r>
    </w:p>
    <w:p w14:paraId="0274AC3D" w14:textId="3B2F82A6" w:rsidR="00E96213" w:rsidRPr="00495FA1" w:rsidRDefault="00E96213" w:rsidP="00574746">
      <w:pPr>
        <w:jc w:val="both"/>
      </w:pPr>
      <w:r w:rsidRPr="00495FA1">
        <w:t>Om subsidie te mogen toekennen aan een project, moeten de activiteiten ‘</w:t>
      </w:r>
      <w:proofErr w:type="spellStart"/>
      <w:r w:rsidRPr="00495FA1">
        <w:t>staatssteunproof</w:t>
      </w:r>
      <w:proofErr w:type="spellEnd"/>
      <w:r w:rsidRPr="00495FA1">
        <w:t xml:space="preserve">’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51004626" w14:textId="77777777" w:rsidR="00E96213" w:rsidRPr="00495FA1" w:rsidRDefault="00E96213" w:rsidP="00574746">
      <w:pPr>
        <w:jc w:val="both"/>
      </w:pPr>
    </w:p>
    <w:p w14:paraId="65678630" w14:textId="12C2BB5A" w:rsidR="00574746" w:rsidRDefault="00E96213" w:rsidP="00574746">
      <w:pPr>
        <w:jc w:val="both"/>
      </w:pPr>
      <w:r w:rsidRPr="00495FA1">
        <w:t>Eén van de artikelen die gebruikt k</w:t>
      </w:r>
      <w:r>
        <w:t>an</w:t>
      </w:r>
      <w:r w:rsidRPr="00495FA1">
        <w:t xml:space="preserve"> worden is artikel </w:t>
      </w:r>
      <w:r w:rsidR="005F0C03">
        <w:t>1</w:t>
      </w:r>
      <w:r w:rsidR="00212A8C">
        <w:t>5</w:t>
      </w:r>
      <w:r w:rsidRPr="00495FA1">
        <w:t xml:space="preserve">. Dit artikel gaat over </w:t>
      </w:r>
      <w:r w:rsidR="00574746">
        <w:t xml:space="preserve">maatregelen inzake </w:t>
      </w:r>
      <w:r w:rsidR="005F0C03">
        <w:t xml:space="preserve">regionale </w:t>
      </w:r>
      <w:r w:rsidR="00212A8C">
        <w:t>exploitatie</w:t>
      </w:r>
      <w:r w:rsidRPr="00E96213">
        <w:t>steun</w:t>
      </w:r>
      <w:r w:rsidRPr="00495FA1">
        <w:t xml:space="preserve">. </w:t>
      </w:r>
    </w:p>
    <w:p w14:paraId="12900B8B" w14:textId="5CA495E5" w:rsidR="00E96213" w:rsidRDefault="00E96213" w:rsidP="00574746">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5F0C03">
        <w:t>1</w:t>
      </w:r>
      <w:r w:rsidR="00212A8C">
        <w:t>5</w:t>
      </w:r>
      <w:r w:rsidRPr="00495FA1">
        <w:t xml:space="preserve">, aan te geven waarom het project voldoet aan de gestelde voorwaarden. </w:t>
      </w:r>
      <w:r>
        <w:br/>
      </w:r>
    </w:p>
    <w:p w14:paraId="3B178EB1" w14:textId="77777777" w:rsidR="00E96213" w:rsidRDefault="00E96213" w:rsidP="00574746">
      <w:pPr>
        <w:jc w:val="both"/>
      </w:pPr>
      <w:r>
        <w:t xml:space="preserve">Let op: u geeft een toelichting in de tekstblokken.  </w:t>
      </w:r>
    </w:p>
    <w:p w14:paraId="0636D1F1" w14:textId="77777777" w:rsidR="00E96213" w:rsidRPr="00E96213" w:rsidRDefault="00E96213" w:rsidP="00574746">
      <w:pPr>
        <w:jc w:val="both"/>
        <w:rPr>
          <w:b/>
          <w:bCs/>
        </w:rPr>
      </w:pPr>
    </w:p>
    <w:p w14:paraId="56F522EE" w14:textId="77777777" w:rsidR="00E96213" w:rsidRDefault="00E96213" w:rsidP="00574746">
      <w:pPr>
        <w:jc w:val="both"/>
      </w:pPr>
    </w:p>
    <w:p w14:paraId="6EBED906" w14:textId="63271FF3" w:rsidR="00E96213"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lid 1:</w:t>
      </w:r>
    </w:p>
    <w:p w14:paraId="66704504" w14:textId="5BDE200A" w:rsidR="00102CAF" w:rsidRPr="00212A8C" w:rsidRDefault="00212A8C" w:rsidP="00574746">
      <w:pPr>
        <w:jc w:val="both"/>
        <w:rPr>
          <w:i/>
          <w:iCs/>
        </w:rPr>
      </w:pPr>
      <w:r w:rsidRPr="00212A8C">
        <w:rPr>
          <w:i/>
          <w:iCs/>
        </w:rPr>
        <w:t xml:space="preserve">Regelingen voor regionale exploitatiesteun in </w:t>
      </w:r>
      <w:proofErr w:type="spellStart"/>
      <w:r w:rsidRPr="00212A8C">
        <w:rPr>
          <w:i/>
          <w:iCs/>
        </w:rPr>
        <w:t>ultraperifere</w:t>
      </w:r>
      <w:proofErr w:type="spellEnd"/>
      <w:r w:rsidRPr="00212A8C">
        <w:rPr>
          <w:i/>
          <w:iCs/>
        </w:rPr>
        <w:t xml:space="preserve"> gebieden, dunbevolkte gebieden en zeer dunbevolkte gebieden zijn verenigbaar met de interne markt in de zin van artikel 107, lid 3, van het Verdrag en zijn van de aanmeldingsverplichting van artikel 108, lid 3, van het Verdrag vrijgesteld, mits de in dit artikel en in hoofdstuk I vastgestelde voorwaarden zijn vervuld.</w:t>
      </w:r>
    </w:p>
    <w:p w14:paraId="29B3762D" w14:textId="77777777" w:rsidR="005F0C03" w:rsidRDefault="005F0C03" w:rsidP="00574746">
      <w:pPr>
        <w:jc w:val="both"/>
      </w:pPr>
    </w:p>
    <w:p w14:paraId="4330E64F" w14:textId="77777777" w:rsidR="000A1E78" w:rsidRDefault="000A1E78" w:rsidP="00574746">
      <w:pPr>
        <w:jc w:val="both"/>
      </w:pPr>
      <w:r>
        <w:t>Inleidend lid, geen toelichting nodig</w:t>
      </w:r>
    </w:p>
    <w:p w14:paraId="68946B1C" w14:textId="72DB5795" w:rsidR="000A1E78" w:rsidRDefault="000A1E78" w:rsidP="00574746">
      <w:pPr>
        <w:jc w:val="both"/>
      </w:pPr>
    </w:p>
    <w:p w14:paraId="63BBD4A8" w14:textId="77777777" w:rsidR="00574746" w:rsidRDefault="00574746" w:rsidP="00574746">
      <w:pPr>
        <w:jc w:val="both"/>
      </w:pPr>
    </w:p>
    <w:p w14:paraId="792EB8DB" w14:textId="2B6CCAF2" w:rsidR="000A1E78"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xml:space="preserve">, lid </w:t>
      </w:r>
      <w:r>
        <w:rPr>
          <w:b/>
          <w:bCs/>
          <w:i/>
          <w:iCs/>
          <w:u w:val="single"/>
        </w:rPr>
        <w:t>2</w:t>
      </w:r>
      <w:r w:rsidRPr="00326FA1">
        <w:rPr>
          <w:b/>
          <w:bCs/>
          <w:i/>
          <w:iCs/>
          <w:u w:val="single"/>
        </w:rPr>
        <w:t>:</w:t>
      </w:r>
    </w:p>
    <w:p w14:paraId="46F13CCC" w14:textId="77777777" w:rsidR="00212A8C" w:rsidRDefault="00212A8C" w:rsidP="00574746">
      <w:pPr>
        <w:jc w:val="both"/>
        <w:rPr>
          <w:i/>
          <w:iCs/>
        </w:rPr>
      </w:pPr>
      <w:r w:rsidRPr="00212A8C">
        <w:rPr>
          <w:i/>
          <w:iCs/>
        </w:rPr>
        <w:t xml:space="preserve">In dunbevolkte gebieden dienen de regelingen voor regionale exploitatiesteun ter compensatie van de bijkomende vervoerskosten voor goederen die zijn geproduceerd in voor exploitatiesteun in aanmerking komende gebieden, alsmede de bijkomende vervoerskosten van in die gebieden verder verwerkte goederen, onder de volgende voorwaarden: </w:t>
      </w:r>
    </w:p>
    <w:p w14:paraId="7A5F9009" w14:textId="77777777" w:rsidR="00212A8C" w:rsidRDefault="00212A8C" w:rsidP="00574746">
      <w:pPr>
        <w:jc w:val="both"/>
        <w:rPr>
          <w:i/>
          <w:iCs/>
        </w:rPr>
      </w:pPr>
    </w:p>
    <w:p w14:paraId="21E66416" w14:textId="77777777" w:rsidR="00212A8C" w:rsidRDefault="00212A8C" w:rsidP="00574746">
      <w:pPr>
        <w:jc w:val="both"/>
        <w:rPr>
          <w:i/>
          <w:iCs/>
        </w:rPr>
      </w:pPr>
      <w:r w:rsidRPr="00212A8C">
        <w:rPr>
          <w:i/>
          <w:iCs/>
        </w:rPr>
        <w:t xml:space="preserve">a) de steun is vooraf objectief kwantificeerbaar op basis van een vast bedrag of een percentage per tonkilometer of andere relevante eenheid; </w:t>
      </w:r>
    </w:p>
    <w:p w14:paraId="2515EB03" w14:textId="77777777" w:rsidR="00212A8C" w:rsidRDefault="00212A8C" w:rsidP="00574746">
      <w:pPr>
        <w:jc w:val="both"/>
        <w:rPr>
          <w:i/>
          <w:iCs/>
        </w:rPr>
      </w:pPr>
    </w:p>
    <w:p w14:paraId="02CEB6F0" w14:textId="71CF8801" w:rsidR="00574746" w:rsidRPr="00212A8C" w:rsidRDefault="00212A8C" w:rsidP="00574746">
      <w:pPr>
        <w:jc w:val="both"/>
        <w:rPr>
          <w:i/>
          <w:iCs/>
        </w:rPr>
      </w:pPr>
      <w:r w:rsidRPr="00212A8C">
        <w:rPr>
          <w:i/>
          <w:iCs/>
        </w:rPr>
        <w:t xml:space="preserve">b) </w:t>
      </w:r>
      <w:r w:rsidR="0020263B" w:rsidRPr="0020263B">
        <w:rPr>
          <w:i/>
          <w:iCs/>
        </w:rPr>
        <w:t>de bijkomende vervoerskosten worden berekend op basis van het traject van de goederen binnen de nationale grenzen van de betrokken lidstaat, gebruikmakend van vervoermiddelen die voor de begunstigde de laagste kostprijs opleveren. De lidstaat kan milieunormen opleggen waaraan de gekozen vervoerswijze moet voldoen, en indien dergelijke normen aan de begunstigde worden opgelegd, kan hij de berekening van de extra vervoerskosten baseren op de laagste kosten om aan die milieunormen te voldoen.</w:t>
      </w:r>
      <w:r w:rsidRPr="00212A8C">
        <w:rPr>
          <w:i/>
          <w:iCs/>
        </w:rPr>
        <w:t>.</w:t>
      </w:r>
    </w:p>
    <w:p w14:paraId="1E25ECDC" w14:textId="65F42F24" w:rsidR="00212A8C" w:rsidRDefault="00212A8C" w:rsidP="00574746">
      <w:pPr>
        <w:jc w:val="both"/>
      </w:pPr>
    </w:p>
    <w:p w14:paraId="63C16000" w14:textId="6A9A3A7A" w:rsidR="001C7C32" w:rsidRPr="001C7C32" w:rsidRDefault="001C7C32" w:rsidP="001C7C32">
      <w:pPr>
        <w:jc w:val="both"/>
      </w:pPr>
      <w:r>
        <w:rPr>
          <w:b/>
          <w:bCs/>
        </w:rPr>
        <w:t xml:space="preserve">Toelichting: </w:t>
      </w:r>
      <w:r w:rsidRPr="001C7C32">
        <w:t>„dunbevolkte gebieden”: NUTS 2-regio's met minder dan</w:t>
      </w:r>
      <w:r>
        <w:t xml:space="preserve"> </w:t>
      </w:r>
      <w:r w:rsidRPr="001C7C32">
        <w:t>8 inwoners/km2 of NUTS 3-regio's met minder dan 12,5</w:t>
      </w:r>
      <w:r>
        <w:t xml:space="preserve"> </w:t>
      </w:r>
      <w:r w:rsidRPr="001C7C32">
        <w:t xml:space="preserve">inwoners/km2 of gebieden die door de Commissie als </w:t>
      </w:r>
      <w:r w:rsidRPr="001C7C32">
        <w:lastRenderedPageBreak/>
        <w:t>dusdanig zijn erkend in een individueel besluit betreffende een</w:t>
      </w:r>
      <w:r>
        <w:t xml:space="preserve"> </w:t>
      </w:r>
      <w:proofErr w:type="spellStart"/>
      <w:r w:rsidRPr="001C7C32">
        <w:t>regionalesteunkaart</w:t>
      </w:r>
      <w:proofErr w:type="spellEnd"/>
      <w:r w:rsidRPr="001C7C32">
        <w:t xml:space="preserve"> die van kracht is op het tijdstip van de</w:t>
      </w:r>
      <w:r>
        <w:t xml:space="preserve"> </w:t>
      </w:r>
      <w:r w:rsidRPr="001C7C32">
        <w:t>steunverlening</w:t>
      </w:r>
      <w:r>
        <w:t>.</w:t>
      </w:r>
      <w:r w:rsidR="00DA35AC">
        <w:rPr>
          <w:rStyle w:val="Voetnootmarkering"/>
        </w:rPr>
        <w:footnoteReference w:id="2"/>
      </w:r>
    </w:p>
    <w:p w14:paraId="038A298A" w14:textId="6317DD54" w:rsidR="00212A8C" w:rsidRDefault="00212A8C" w:rsidP="00574746">
      <w:pPr>
        <w:jc w:val="both"/>
        <w:rPr>
          <w:i/>
          <w:iCs/>
        </w:rPr>
      </w:pPr>
    </w:p>
    <w:p w14:paraId="2592C0C6" w14:textId="77777777" w:rsidR="001C7C32" w:rsidRPr="005F0C03" w:rsidRDefault="001C7C32" w:rsidP="00574746">
      <w:pPr>
        <w:jc w:val="both"/>
        <w:rPr>
          <w:i/>
          <w:iCs/>
        </w:rPr>
      </w:pPr>
    </w:p>
    <w:p w14:paraId="472C7B5E" w14:textId="689068C9" w:rsidR="000A1E78"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xml:space="preserve">, lid </w:t>
      </w:r>
      <w:r>
        <w:rPr>
          <w:b/>
          <w:bCs/>
          <w:i/>
          <w:iCs/>
          <w:u w:val="single"/>
        </w:rPr>
        <w:t>3</w:t>
      </w:r>
      <w:r w:rsidRPr="00326FA1">
        <w:rPr>
          <w:b/>
          <w:bCs/>
          <w:i/>
          <w:iCs/>
          <w:u w:val="single"/>
        </w:rPr>
        <w:t>:</w:t>
      </w:r>
    </w:p>
    <w:p w14:paraId="47334F91" w14:textId="41A19263" w:rsidR="009539DB" w:rsidRDefault="0020263B" w:rsidP="00574746">
      <w:pPr>
        <w:jc w:val="both"/>
        <w:rPr>
          <w:i/>
          <w:iCs/>
        </w:rPr>
      </w:pPr>
      <w:r w:rsidRPr="0020263B">
        <w:rPr>
          <w:i/>
          <w:iCs/>
        </w:rPr>
        <w:t>In dunbevolkte en zeer dunbevolkte gebieden dienen de regelingen voor regionale exploitatiesteun ter voorkoming of vermindering van de ontvolking, onder de volgende voorwaarden:</w:t>
      </w:r>
      <w:r w:rsidR="009539DB" w:rsidRPr="009539DB">
        <w:rPr>
          <w:i/>
          <w:iCs/>
        </w:rPr>
        <w:t xml:space="preserve">: </w:t>
      </w:r>
    </w:p>
    <w:p w14:paraId="4F9B2346" w14:textId="77777777" w:rsidR="009539DB" w:rsidRDefault="009539DB" w:rsidP="00574746">
      <w:pPr>
        <w:jc w:val="both"/>
        <w:rPr>
          <w:i/>
          <w:iCs/>
        </w:rPr>
      </w:pPr>
    </w:p>
    <w:p w14:paraId="12B38120" w14:textId="77777777" w:rsidR="009539DB" w:rsidRDefault="009539DB" w:rsidP="00574746">
      <w:pPr>
        <w:jc w:val="both"/>
        <w:rPr>
          <w:i/>
          <w:iCs/>
        </w:rPr>
      </w:pPr>
      <w:r w:rsidRPr="009539DB">
        <w:rPr>
          <w:i/>
          <w:iCs/>
        </w:rPr>
        <w:t xml:space="preserve">a) de begunstigden hebben hun economische activiteiten in het betrokken gebied; </w:t>
      </w:r>
    </w:p>
    <w:p w14:paraId="7FAF2961" w14:textId="77777777" w:rsidR="009539DB" w:rsidRDefault="009539DB" w:rsidP="00574746">
      <w:pPr>
        <w:jc w:val="both"/>
        <w:rPr>
          <w:i/>
          <w:iCs/>
        </w:rPr>
      </w:pPr>
    </w:p>
    <w:p w14:paraId="5931CEC8" w14:textId="0B6D6B04" w:rsidR="002F3BEE" w:rsidRPr="009539DB" w:rsidRDefault="009539DB" w:rsidP="00574746">
      <w:pPr>
        <w:jc w:val="both"/>
        <w:rPr>
          <w:i/>
          <w:iCs/>
        </w:rPr>
      </w:pPr>
      <w:r w:rsidRPr="009539DB">
        <w:rPr>
          <w:i/>
          <w:iCs/>
        </w:rPr>
        <w:t>b) het jaarlijkse steunbedrag per begunstigde op grond van alle regelingen voor exploitatiesteun samen bedraagt ten hoogste 20% van de jaarlijkse arbeidskosten die de begunstigde in het betrokken gebied moet maken.</w:t>
      </w:r>
    </w:p>
    <w:p w14:paraId="44CF0EBC" w14:textId="5675123F" w:rsidR="009539DB" w:rsidRDefault="009539DB" w:rsidP="00574746">
      <w:pPr>
        <w:jc w:val="both"/>
      </w:pPr>
    </w:p>
    <w:p w14:paraId="7F943CB8" w14:textId="34C6C02D" w:rsidR="002F3BEE" w:rsidRDefault="001C7C32" w:rsidP="00574746">
      <w:pPr>
        <w:jc w:val="both"/>
        <w:rPr>
          <w:b/>
          <w:bCs/>
          <w:i/>
          <w:iCs/>
          <w:u w:val="single"/>
        </w:rPr>
      </w:pPr>
      <w:r>
        <w:rPr>
          <w:b/>
          <w:bCs/>
        </w:rPr>
        <w:t xml:space="preserve">Toelichting: </w:t>
      </w:r>
      <w:r>
        <w:t xml:space="preserve">„zeer dunbevolkte gebieden”: NUTS 2-regio's met minder dan 8 inwoners/km2 of gebieden die door de Commissie als dusdanig zijn erkend in een individueel besluit betreffende een </w:t>
      </w:r>
      <w:proofErr w:type="spellStart"/>
      <w:r>
        <w:t>regionalesteunkaart</w:t>
      </w:r>
      <w:proofErr w:type="spellEnd"/>
      <w:r>
        <w:t xml:space="preserve"> die van kracht is op het tijdstip van de steunverlening.</w:t>
      </w:r>
      <w:r w:rsidR="00DA35AC">
        <w:rPr>
          <w:rStyle w:val="Voetnootmarkering"/>
        </w:rPr>
        <w:footnoteReference w:id="3"/>
      </w:r>
    </w:p>
    <w:p w14:paraId="0F2D76E0" w14:textId="3CBA8FA9" w:rsidR="002F3BEE" w:rsidRDefault="002F3BEE" w:rsidP="00574746">
      <w:pPr>
        <w:jc w:val="both"/>
        <w:rPr>
          <w:b/>
          <w:bCs/>
          <w:i/>
          <w:iCs/>
          <w:u w:val="single"/>
        </w:rPr>
      </w:pPr>
    </w:p>
    <w:p w14:paraId="4E568378" w14:textId="77777777" w:rsidR="00574746" w:rsidRDefault="00574746" w:rsidP="00574746">
      <w:pPr>
        <w:jc w:val="both"/>
        <w:rPr>
          <w:b/>
          <w:bCs/>
          <w:i/>
          <w:iCs/>
          <w:u w:val="single"/>
        </w:rPr>
      </w:pPr>
    </w:p>
    <w:p w14:paraId="5164BB0C" w14:textId="56A05A2D" w:rsidR="00C91895" w:rsidRDefault="00C91895" w:rsidP="00574746">
      <w:pPr>
        <w:jc w:val="both"/>
      </w:pPr>
      <w:r w:rsidRPr="00326FA1">
        <w:rPr>
          <w:b/>
          <w:bCs/>
          <w:i/>
          <w:iCs/>
          <w:u w:val="single"/>
        </w:rPr>
        <w:t xml:space="preserve">Art </w:t>
      </w:r>
      <w:r w:rsidR="00574746">
        <w:rPr>
          <w:b/>
          <w:bCs/>
          <w:i/>
          <w:iCs/>
          <w:u w:val="single"/>
        </w:rPr>
        <w:t>1</w:t>
      </w:r>
      <w:r w:rsidR="00426D95">
        <w:rPr>
          <w:b/>
          <w:bCs/>
          <w:i/>
          <w:iCs/>
          <w:u w:val="single"/>
        </w:rPr>
        <w:t xml:space="preserve">5, </w:t>
      </w:r>
      <w:r w:rsidRPr="00326FA1">
        <w:rPr>
          <w:b/>
          <w:bCs/>
          <w:i/>
          <w:iCs/>
          <w:u w:val="single"/>
        </w:rPr>
        <w:t xml:space="preserve"> lid </w:t>
      </w:r>
      <w:r>
        <w:rPr>
          <w:b/>
          <w:bCs/>
          <w:i/>
          <w:iCs/>
          <w:u w:val="single"/>
        </w:rPr>
        <w:t>4</w:t>
      </w:r>
      <w:r w:rsidRPr="00326FA1">
        <w:rPr>
          <w:b/>
          <w:bCs/>
          <w:i/>
          <w:iCs/>
          <w:u w:val="single"/>
        </w:rPr>
        <w:t>:</w:t>
      </w:r>
    </w:p>
    <w:p w14:paraId="6CBF45ED" w14:textId="77777777" w:rsidR="009539DB" w:rsidRPr="001C7C32" w:rsidRDefault="009539DB" w:rsidP="009539DB">
      <w:pPr>
        <w:jc w:val="both"/>
        <w:rPr>
          <w:i/>
          <w:iCs/>
        </w:rPr>
      </w:pPr>
      <w:r w:rsidRPr="001C7C32">
        <w:rPr>
          <w:i/>
          <w:iCs/>
        </w:rPr>
        <w:t xml:space="preserve">In </w:t>
      </w:r>
      <w:proofErr w:type="spellStart"/>
      <w:r w:rsidRPr="001C7C32">
        <w:rPr>
          <w:i/>
          <w:iCs/>
        </w:rPr>
        <w:t>ultraperifere</w:t>
      </w:r>
      <w:proofErr w:type="spellEnd"/>
      <w:r w:rsidRPr="001C7C32">
        <w:rPr>
          <w:i/>
          <w:iCs/>
        </w:rPr>
        <w:t xml:space="preserve"> gebieden dienen de regelingen voor exploitatiesteun ter compensatie van de bijkomende exploitatiekosten welke in die gebieden ontstaan als een rechtstreeks gevolg van één of meer van de in artikel 349 van het Verdrag genoemde blijvende handicaps, wanneer de begunstigden hun economische activiteiten in een </w:t>
      </w:r>
      <w:proofErr w:type="spellStart"/>
      <w:r w:rsidRPr="001C7C32">
        <w:rPr>
          <w:i/>
          <w:iCs/>
        </w:rPr>
        <w:t>ultraperifeer</w:t>
      </w:r>
      <w:proofErr w:type="spellEnd"/>
      <w:r w:rsidRPr="001C7C32">
        <w:rPr>
          <w:i/>
          <w:iCs/>
        </w:rPr>
        <w:t xml:space="preserve"> gebied hebben, mits het jaarlijkse steunbedrag per begunstigde in het kader van alle op grond van deze verordening ten uitvoer gelegde regelingen voor exploitatiesteun samen niet een van de volgende percentages overschrijdt: </w:t>
      </w:r>
    </w:p>
    <w:p w14:paraId="42ADB9E0" w14:textId="77777777" w:rsidR="009539DB" w:rsidRPr="009539DB" w:rsidRDefault="009539DB" w:rsidP="009539DB">
      <w:pPr>
        <w:jc w:val="both"/>
        <w:rPr>
          <w:i/>
          <w:iCs/>
        </w:rPr>
      </w:pPr>
    </w:p>
    <w:p w14:paraId="60E0CC18" w14:textId="1D6331A9" w:rsidR="009539DB" w:rsidRPr="009539DB" w:rsidRDefault="009539DB" w:rsidP="009539DB">
      <w:pPr>
        <w:jc w:val="both"/>
        <w:rPr>
          <w:i/>
          <w:iCs/>
        </w:rPr>
      </w:pPr>
      <w:r w:rsidRPr="009539DB">
        <w:rPr>
          <w:i/>
          <w:iCs/>
        </w:rPr>
        <w:t xml:space="preserve">a) 35% van de door de begunstigde in het betrokken </w:t>
      </w:r>
      <w:proofErr w:type="spellStart"/>
      <w:r w:rsidRPr="009539DB">
        <w:rPr>
          <w:i/>
          <w:iCs/>
        </w:rPr>
        <w:t>ultraperifere</w:t>
      </w:r>
      <w:proofErr w:type="spellEnd"/>
      <w:r w:rsidRPr="009539DB">
        <w:rPr>
          <w:i/>
          <w:iCs/>
        </w:rPr>
        <w:t xml:space="preserve"> gebied gegenereerde jaarlijkse bruto toegevoegde waarde; </w:t>
      </w:r>
    </w:p>
    <w:p w14:paraId="1DD5ED8F" w14:textId="77777777" w:rsidR="009539DB" w:rsidRPr="009539DB" w:rsidRDefault="009539DB" w:rsidP="009539DB">
      <w:pPr>
        <w:jc w:val="both"/>
        <w:rPr>
          <w:i/>
          <w:iCs/>
        </w:rPr>
      </w:pPr>
    </w:p>
    <w:p w14:paraId="3A8F5448" w14:textId="77777777" w:rsidR="009539DB" w:rsidRPr="009539DB" w:rsidRDefault="009539DB" w:rsidP="009539DB">
      <w:pPr>
        <w:jc w:val="both"/>
        <w:rPr>
          <w:i/>
          <w:iCs/>
        </w:rPr>
      </w:pPr>
      <w:r w:rsidRPr="009539DB">
        <w:rPr>
          <w:i/>
          <w:iCs/>
        </w:rPr>
        <w:t xml:space="preserve">b) 40% van de jaarlijkse arbeidskosten die de begunstigde in het betrokken </w:t>
      </w:r>
      <w:proofErr w:type="spellStart"/>
      <w:r w:rsidRPr="009539DB">
        <w:rPr>
          <w:i/>
          <w:iCs/>
        </w:rPr>
        <w:t>ultraperifere</w:t>
      </w:r>
      <w:proofErr w:type="spellEnd"/>
      <w:r w:rsidRPr="009539DB">
        <w:rPr>
          <w:i/>
          <w:iCs/>
        </w:rPr>
        <w:t xml:space="preserve"> gebied moet maken; </w:t>
      </w:r>
    </w:p>
    <w:p w14:paraId="6E0F21B8" w14:textId="77777777" w:rsidR="009539DB" w:rsidRPr="009539DB" w:rsidRDefault="009539DB" w:rsidP="009539DB">
      <w:pPr>
        <w:jc w:val="both"/>
        <w:rPr>
          <w:i/>
          <w:iCs/>
        </w:rPr>
      </w:pPr>
    </w:p>
    <w:p w14:paraId="53A8C969" w14:textId="558D7838" w:rsidR="00574746" w:rsidRPr="009539DB" w:rsidRDefault="009539DB" w:rsidP="009539DB">
      <w:pPr>
        <w:jc w:val="both"/>
        <w:rPr>
          <w:i/>
          <w:iCs/>
        </w:rPr>
      </w:pPr>
      <w:r w:rsidRPr="009539DB">
        <w:rPr>
          <w:i/>
          <w:iCs/>
        </w:rPr>
        <w:t xml:space="preserve">c) 30% van de jaaromzet die de begunstigde in het betrokken </w:t>
      </w:r>
      <w:proofErr w:type="spellStart"/>
      <w:r w:rsidRPr="009539DB">
        <w:rPr>
          <w:i/>
          <w:iCs/>
        </w:rPr>
        <w:t>ultraperifere</w:t>
      </w:r>
      <w:proofErr w:type="spellEnd"/>
      <w:r w:rsidRPr="009539DB">
        <w:rPr>
          <w:i/>
          <w:iCs/>
        </w:rPr>
        <w:t xml:space="preserve"> gebied behaalt.</w:t>
      </w:r>
    </w:p>
    <w:p w14:paraId="4EC872B6" w14:textId="47FEE10D" w:rsidR="00574746" w:rsidRDefault="00574746" w:rsidP="00574746">
      <w:pPr>
        <w:rPr>
          <w:i/>
          <w:iCs/>
        </w:rPr>
      </w:pPr>
    </w:p>
    <w:p w14:paraId="1BDEF48F" w14:textId="3CEDCDBA" w:rsidR="00BB0726" w:rsidRDefault="001C7C32" w:rsidP="001C7C32">
      <w:pPr>
        <w:jc w:val="both"/>
      </w:pPr>
      <w:r>
        <w:rPr>
          <w:b/>
          <w:bCs/>
        </w:rPr>
        <w:t xml:space="preserve">Toelichting: </w:t>
      </w:r>
      <w:r>
        <w:t>„</w:t>
      </w:r>
      <w:proofErr w:type="spellStart"/>
      <w:r>
        <w:t>ultraperifere</w:t>
      </w:r>
      <w:proofErr w:type="spellEnd"/>
      <w:r>
        <w:t xml:space="preserve"> gebieden”: gebieden in de zin van artikel 349 van het Verdrag. Overeenkomstig Besluit 2010/718/EU van de Europese Raad is Saint-Barthélemy vanaf 1 januari 2012 niet langer een </w:t>
      </w:r>
      <w:proofErr w:type="spellStart"/>
      <w:r>
        <w:t>ultraperifeer</w:t>
      </w:r>
      <w:proofErr w:type="spellEnd"/>
      <w:r>
        <w:t xml:space="preserve"> gebied. Overeenkomstig Besluit 2012/419/EU van de Europese Raad is Mayotte vanaf 1 januari 2014 een </w:t>
      </w:r>
      <w:proofErr w:type="spellStart"/>
      <w:r>
        <w:t>ultraperifeer</w:t>
      </w:r>
      <w:proofErr w:type="spellEnd"/>
      <w:r>
        <w:t xml:space="preserve"> gebied geworden.</w:t>
      </w:r>
      <w:r w:rsidR="00DA35AC">
        <w:rPr>
          <w:rStyle w:val="Voetnootmarkering"/>
        </w:rPr>
        <w:footnoteReference w:id="4"/>
      </w:r>
    </w:p>
    <w:p w14:paraId="64B25BFE" w14:textId="7E10BB83" w:rsidR="001C7C32" w:rsidRDefault="001C7C32" w:rsidP="001C7C32">
      <w:pPr>
        <w:jc w:val="both"/>
      </w:pPr>
    </w:p>
    <w:p w14:paraId="31223591" w14:textId="77D64E4A" w:rsidR="001C7C32" w:rsidRPr="001C7C32" w:rsidRDefault="001C7C32" w:rsidP="001C7C32">
      <w:pPr>
        <w:jc w:val="both"/>
        <w:rPr>
          <w:b/>
          <w:bCs/>
        </w:rPr>
      </w:pPr>
      <w:r>
        <w:rPr>
          <w:noProof/>
          <w:lang w:eastAsia="nl-NL"/>
        </w:rPr>
        <w:lastRenderedPageBreak/>
        <mc:AlternateContent>
          <mc:Choice Requires="wps">
            <w:drawing>
              <wp:anchor distT="45720" distB="45720" distL="114300" distR="114300" simplePos="0" relativeHeight="251659264" behindDoc="0" locked="0" layoutInCell="1" allowOverlap="1" wp14:anchorId="73866EA8" wp14:editId="075013F4">
                <wp:simplePos x="0" y="0"/>
                <wp:positionH relativeFrom="margin">
                  <wp:posOffset>0</wp:posOffset>
                </wp:positionH>
                <wp:positionV relativeFrom="paragraph">
                  <wp:posOffset>225425</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6DBE71" w14:textId="7973251A" w:rsidR="001C7C32" w:rsidRPr="002A62AB" w:rsidRDefault="001C7C32" w:rsidP="001C7C32">
                            <w:pPr>
                              <w:rPr>
                                <w:b/>
                                <w:bCs/>
                              </w:rPr>
                            </w:pPr>
                            <w:r w:rsidRPr="002A62AB">
                              <w:rPr>
                                <w:b/>
                                <w:bCs/>
                              </w:rPr>
                              <w:t xml:space="preserve">Geef hier aan waarom </w:t>
                            </w:r>
                            <w:r>
                              <w:rPr>
                                <w:b/>
                                <w:bCs/>
                              </w:rPr>
                              <w:t xml:space="preserve">wordt voldaan </w:t>
                            </w:r>
                            <w:r w:rsidRPr="002A62AB">
                              <w:rPr>
                                <w:b/>
                                <w:bCs/>
                              </w:rPr>
                              <w:t xml:space="preserve">aan artikel </w:t>
                            </w:r>
                            <w:r>
                              <w:rPr>
                                <w:b/>
                                <w:bCs/>
                              </w:rPr>
                              <w:t>1</w:t>
                            </w:r>
                            <w:r w:rsidR="007E70CA">
                              <w:rPr>
                                <w:b/>
                                <w:bCs/>
                              </w:rPr>
                              <w:t>5</w:t>
                            </w:r>
                            <w:r w:rsidRPr="002A62AB">
                              <w:rPr>
                                <w:b/>
                                <w:bCs/>
                              </w:rPr>
                              <w:t xml:space="preserve">, lid </w:t>
                            </w:r>
                            <w:r>
                              <w:rPr>
                                <w:b/>
                                <w:bCs/>
                              </w:rPr>
                              <w:t>2, lid 3 of lid 4</w:t>
                            </w:r>
                            <w:r w:rsidRPr="002A62AB">
                              <w:rPr>
                                <w:b/>
                                <w:bCs/>
                              </w:rPr>
                              <w:t>:</w:t>
                            </w:r>
                          </w:p>
                          <w:p w14:paraId="752FA274" w14:textId="77777777" w:rsidR="001C7C32" w:rsidRDefault="001C7C32" w:rsidP="001C7C32"/>
                          <w:p w14:paraId="3F783F31" w14:textId="77777777" w:rsidR="001C7C32" w:rsidRDefault="001C7C32" w:rsidP="001C7C32"/>
                          <w:p w14:paraId="031D08CE" w14:textId="77777777" w:rsidR="001C7C32" w:rsidRDefault="001C7C32" w:rsidP="001C7C32"/>
                          <w:p w14:paraId="0BE77DB0" w14:textId="77777777" w:rsidR="001C7C32" w:rsidRDefault="001C7C32" w:rsidP="001C7C32"/>
                          <w:p w14:paraId="4ACD7AEB" w14:textId="77777777" w:rsidR="001C7C32" w:rsidRDefault="001C7C32" w:rsidP="001C7C32"/>
                          <w:p w14:paraId="47F159C2" w14:textId="77777777" w:rsidR="001C7C32" w:rsidRDefault="001C7C32" w:rsidP="001C7C32"/>
                          <w:p w14:paraId="110D5493" w14:textId="77777777" w:rsidR="001C7C32" w:rsidRDefault="001C7C32" w:rsidP="001C7C32"/>
                          <w:p w14:paraId="477250DC" w14:textId="77777777" w:rsidR="001C7C32" w:rsidRDefault="001C7C32" w:rsidP="001C7C32"/>
                          <w:p w14:paraId="0794F060" w14:textId="77777777" w:rsidR="001C7C32" w:rsidRDefault="001C7C32" w:rsidP="001C7C3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66EA8" id="_x0000_t202" coordsize="21600,21600" o:spt="202" path="m,l,21600r21600,l21600,xe">
                <v:stroke joinstyle="miter"/>
                <v:path gradientshapeok="t" o:connecttype="rect"/>
              </v:shapetype>
              <v:shape id="Tekstvak 5" o:spid="_x0000_s1026" type="#_x0000_t202" style="position:absolute;left:0;text-align:left;margin-left:0;margin-top:17.7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">
                <v:textbox style="mso-fit-shape-to-text:t">
                  <w:txbxContent>
                    <w:p w14:paraId="086DBE71" w14:textId="7973251A" w:rsidR="001C7C32" w:rsidRPr="002A62AB" w:rsidRDefault="001C7C32" w:rsidP="001C7C32">
                      <w:pPr>
                        <w:rPr>
                          <w:b/>
                          <w:bCs/>
                        </w:rPr>
                      </w:pPr>
                      <w:r w:rsidRPr="002A62AB">
                        <w:rPr>
                          <w:b/>
                          <w:bCs/>
                        </w:rPr>
                        <w:t xml:space="preserve">Geef hier aan waarom </w:t>
                      </w:r>
                      <w:r>
                        <w:rPr>
                          <w:b/>
                          <w:bCs/>
                        </w:rPr>
                        <w:t xml:space="preserve">wordt voldaan </w:t>
                      </w:r>
                      <w:r w:rsidRPr="002A62AB">
                        <w:rPr>
                          <w:b/>
                          <w:bCs/>
                        </w:rPr>
                        <w:t xml:space="preserve">aan artikel </w:t>
                      </w:r>
                      <w:r>
                        <w:rPr>
                          <w:b/>
                          <w:bCs/>
                        </w:rPr>
                        <w:t>1</w:t>
                      </w:r>
                      <w:r w:rsidR="007E70CA">
                        <w:rPr>
                          <w:b/>
                          <w:bCs/>
                        </w:rPr>
                        <w:t>5</w:t>
                      </w:r>
                      <w:r w:rsidRPr="002A62AB">
                        <w:rPr>
                          <w:b/>
                          <w:bCs/>
                        </w:rPr>
                        <w:t xml:space="preserve">, lid </w:t>
                      </w:r>
                      <w:r>
                        <w:rPr>
                          <w:b/>
                          <w:bCs/>
                        </w:rPr>
                        <w:t>2, lid 3 of lid 4</w:t>
                      </w:r>
                      <w:r w:rsidRPr="002A62AB">
                        <w:rPr>
                          <w:b/>
                          <w:bCs/>
                        </w:rPr>
                        <w:t>:</w:t>
                      </w:r>
                    </w:p>
                    <w:p w14:paraId="752FA274" w14:textId="77777777" w:rsidR="001C7C32" w:rsidRDefault="001C7C32" w:rsidP="001C7C32"/>
                    <w:p w14:paraId="3F783F31" w14:textId="77777777" w:rsidR="001C7C32" w:rsidRDefault="001C7C32" w:rsidP="001C7C32"/>
                    <w:p w14:paraId="031D08CE" w14:textId="77777777" w:rsidR="001C7C32" w:rsidRDefault="001C7C32" w:rsidP="001C7C32"/>
                    <w:p w14:paraId="0BE77DB0" w14:textId="77777777" w:rsidR="001C7C32" w:rsidRDefault="001C7C32" w:rsidP="001C7C32"/>
                    <w:p w14:paraId="4ACD7AEB" w14:textId="77777777" w:rsidR="001C7C32" w:rsidRDefault="001C7C32" w:rsidP="001C7C32"/>
                    <w:p w14:paraId="47F159C2" w14:textId="77777777" w:rsidR="001C7C32" w:rsidRDefault="001C7C32" w:rsidP="001C7C32"/>
                    <w:p w14:paraId="110D5493" w14:textId="77777777" w:rsidR="001C7C32" w:rsidRDefault="001C7C32" w:rsidP="001C7C32"/>
                    <w:p w14:paraId="477250DC" w14:textId="77777777" w:rsidR="001C7C32" w:rsidRDefault="001C7C32" w:rsidP="001C7C32"/>
                    <w:p w14:paraId="0794F060" w14:textId="77777777" w:rsidR="001C7C32" w:rsidRDefault="001C7C32" w:rsidP="001C7C32">
                      <w:r>
                        <w:t xml:space="preserve">  </w:t>
                      </w:r>
                    </w:p>
                  </w:txbxContent>
                </v:textbox>
                <w10:wrap type="topAndBottom" anchorx="margin"/>
              </v:shape>
            </w:pict>
          </mc:Fallback>
        </mc:AlternateContent>
      </w:r>
    </w:p>
    <w:sectPr w:rsidR="001C7C32" w:rsidRPr="001C7C32" w:rsidSect="00201945">
      <w:footerReference w:type="default" r:id="rId12"/>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7B1E" w14:textId="0D1CC729" w:rsidR="00224B2C" w:rsidRDefault="00224B2C" w:rsidP="00224B2C">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46EC900F" wp14:editId="31BB893A">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CA0CF8">
      <w:rPr>
        <w:rFonts w:asciiTheme="minorHAnsi" w:hAnsiTheme="minorHAnsi" w:cstheme="minorHAnsi"/>
        <w:b/>
        <w:bCs/>
        <w:color w:val="004A99"/>
      </w:rPr>
      <w:t>JTF</w:t>
    </w:r>
    <w:r>
      <w:rPr>
        <w:rFonts w:asciiTheme="minorHAnsi" w:hAnsiTheme="minorHAnsi" w:cstheme="minorHAnsi"/>
        <w:b/>
        <w:bCs/>
        <w:color w:val="004A99"/>
      </w:rPr>
      <w:t xml:space="preserve"> 2021-2027</w:t>
    </w:r>
  </w:p>
  <w:p w14:paraId="05D93013" w14:textId="77777777" w:rsidR="00C06EEB" w:rsidRDefault="00C06EE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CA0CF8"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39C2495D" w14:textId="1C4B684A" w:rsidR="00DA35AC" w:rsidRDefault="00DA35AC">
      <w:pPr>
        <w:pStyle w:val="Voetnoottekst"/>
      </w:pPr>
      <w:r>
        <w:rPr>
          <w:rStyle w:val="Voetnootmarkering"/>
        </w:rPr>
        <w:footnoteRef/>
      </w:r>
      <w:r>
        <w:t xml:space="preserve"> Zie de website van de Beheerautoriteit voor een overzichtskaart van dunbevolkte gebieden in de betreffende regio.</w:t>
      </w:r>
    </w:p>
  </w:footnote>
  <w:footnote w:id="3">
    <w:p w14:paraId="47C74BC0" w14:textId="77A8236B" w:rsidR="00DA35AC" w:rsidRDefault="00DA35AC">
      <w:pPr>
        <w:pStyle w:val="Voetnoottekst"/>
      </w:pPr>
      <w:r>
        <w:rPr>
          <w:rStyle w:val="Voetnootmarkering"/>
        </w:rPr>
        <w:footnoteRef/>
      </w:r>
      <w:r>
        <w:t xml:space="preserve"> Zie de website van de Beheerautoriteit voor een overzichtskaart van zeer dunbevolkte gebieden in de betreffende regio.</w:t>
      </w:r>
    </w:p>
  </w:footnote>
  <w:footnote w:id="4">
    <w:p w14:paraId="383E14A6" w14:textId="13EC99DB" w:rsidR="00DA35AC" w:rsidRDefault="00DA35AC" w:rsidP="00DA35AC">
      <w:pPr>
        <w:pStyle w:val="Voetnoottekst"/>
      </w:pPr>
      <w:r>
        <w:rPr>
          <w:rStyle w:val="Voetnootmarkering"/>
        </w:rPr>
        <w:footnoteRef/>
      </w:r>
      <w:r>
        <w:t xml:space="preserve"> Zie de website van de Beheerautoriteit voor een overzichtskaart van ultraperifere gebieden in de betreffende regio.</w:t>
      </w:r>
    </w:p>
    <w:p w14:paraId="09FA1C9C" w14:textId="40AAE50B" w:rsidR="00DA35AC" w:rsidRDefault="00DA35AC">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54553734">
    <w:abstractNumId w:val="7"/>
  </w:num>
  <w:num w:numId="2" w16cid:durableId="889078404">
    <w:abstractNumId w:val="3"/>
  </w:num>
  <w:num w:numId="3" w16cid:durableId="1166433332">
    <w:abstractNumId w:val="11"/>
  </w:num>
  <w:num w:numId="4" w16cid:durableId="2081783534">
    <w:abstractNumId w:val="6"/>
  </w:num>
  <w:num w:numId="5" w16cid:durableId="1362323317">
    <w:abstractNumId w:val="0"/>
  </w:num>
  <w:num w:numId="6" w16cid:durableId="1079138869">
    <w:abstractNumId w:val="10"/>
  </w:num>
  <w:num w:numId="7" w16cid:durableId="1190069620">
    <w:abstractNumId w:val="1"/>
  </w:num>
  <w:num w:numId="8" w16cid:durableId="1343313357">
    <w:abstractNumId w:val="8"/>
  </w:num>
  <w:num w:numId="9" w16cid:durableId="640694060">
    <w:abstractNumId w:val="5"/>
  </w:num>
  <w:num w:numId="10" w16cid:durableId="2141146396">
    <w:abstractNumId w:val="6"/>
  </w:num>
  <w:num w:numId="11" w16cid:durableId="1607998906">
    <w:abstractNumId w:val="6"/>
  </w:num>
  <w:num w:numId="12" w16cid:durableId="1822229278">
    <w:abstractNumId w:val="2"/>
  </w:num>
  <w:num w:numId="13" w16cid:durableId="127015142">
    <w:abstractNumId w:val="4"/>
  </w:num>
  <w:num w:numId="14" w16cid:durableId="398135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349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72673"/>
    <w:rsid w:val="000A1E78"/>
    <w:rsid w:val="000A5824"/>
    <w:rsid w:val="000D0301"/>
    <w:rsid w:val="000D1C37"/>
    <w:rsid w:val="000D3E45"/>
    <w:rsid w:val="000E7918"/>
    <w:rsid w:val="000F3550"/>
    <w:rsid w:val="00102CAF"/>
    <w:rsid w:val="00102D36"/>
    <w:rsid w:val="00110A65"/>
    <w:rsid w:val="001248A8"/>
    <w:rsid w:val="00143A13"/>
    <w:rsid w:val="00164E53"/>
    <w:rsid w:val="001955D0"/>
    <w:rsid w:val="00197612"/>
    <w:rsid w:val="001B5BF7"/>
    <w:rsid w:val="001C405B"/>
    <w:rsid w:val="001C517A"/>
    <w:rsid w:val="001C7B76"/>
    <w:rsid w:val="001C7C32"/>
    <w:rsid w:val="001D03DE"/>
    <w:rsid w:val="001D5391"/>
    <w:rsid w:val="00201945"/>
    <w:rsid w:val="0020263B"/>
    <w:rsid w:val="00211907"/>
    <w:rsid w:val="00212A8C"/>
    <w:rsid w:val="00224B2C"/>
    <w:rsid w:val="00267E3F"/>
    <w:rsid w:val="0028560D"/>
    <w:rsid w:val="00285CEA"/>
    <w:rsid w:val="00296355"/>
    <w:rsid w:val="002A40B7"/>
    <w:rsid w:val="002D7EE3"/>
    <w:rsid w:val="002F3BEE"/>
    <w:rsid w:val="00322785"/>
    <w:rsid w:val="003408E8"/>
    <w:rsid w:val="0035470F"/>
    <w:rsid w:val="0036762E"/>
    <w:rsid w:val="00371EFA"/>
    <w:rsid w:val="003812AF"/>
    <w:rsid w:val="003849F9"/>
    <w:rsid w:val="003950D3"/>
    <w:rsid w:val="003D6486"/>
    <w:rsid w:val="003F5BAF"/>
    <w:rsid w:val="00406012"/>
    <w:rsid w:val="004138C8"/>
    <w:rsid w:val="00426D95"/>
    <w:rsid w:val="0042793D"/>
    <w:rsid w:val="00447DEC"/>
    <w:rsid w:val="0045137E"/>
    <w:rsid w:val="00452EBF"/>
    <w:rsid w:val="00454CF1"/>
    <w:rsid w:val="004622C9"/>
    <w:rsid w:val="00465D20"/>
    <w:rsid w:val="004C76F8"/>
    <w:rsid w:val="004D55F1"/>
    <w:rsid w:val="004D7111"/>
    <w:rsid w:val="00500EE4"/>
    <w:rsid w:val="00507BE7"/>
    <w:rsid w:val="0052438E"/>
    <w:rsid w:val="00524790"/>
    <w:rsid w:val="005258BA"/>
    <w:rsid w:val="005471E0"/>
    <w:rsid w:val="00571B15"/>
    <w:rsid w:val="00571B71"/>
    <w:rsid w:val="00574746"/>
    <w:rsid w:val="005831C5"/>
    <w:rsid w:val="005E6B57"/>
    <w:rsid w:val="005F0C03"/>
    <w:rsid w:val="005F161A"/>
    <w:rsid w:val="005F222A"/>
    <w:rsid w:val="005F34FE"/>
    <w:rsid w:val="005F60F6"/>
    <w:rsid w:val="00621815"/>
    <w:rsid w:val="00627D64"/>
    <w:rsid w:val="00630F0B"/>
    <w:rsid w:val="006571CE"/>
    <w:rsid w:val="00685E27"/>
    <w:rsid w:val="006A53D1"/>
    <w:rsid w:val="006D3559"/>
    <w:rsid w:val="006E1C72"/>
    <w:rsid w:val="006F05CC"/>
    <w:rsid w:val="006F631B"/>
    <w:rsid w:val="007045B8"/>
    <w:rsid w:val="0075030E"/>
    <w:rsid w:val="0075424C"/>
    <w:rsid w:val="0076687E"/>
    <w:rsid w:val="007840F7"/>
    <w:rsid w:val="007E70CA"/>
    <w:rsid w:val="007F5D2B"/>
    <w:rsid w:val="00804FAB"/>
    <w:rsid w:val="00821A54"/>
    <w:rsid w:val="00822991"/>
    <w:rsid w:val="00834F47"/>
    <w:rsid w:val="008418FE"/>
    <w:rsid w:val="00881667"/>
    <w:rsid w:val="008858B5"/>
    <w:rsid w:val="00893CDE"/>
    <w:rsid w:val="008C4B99"/>
    <w:rsid w:val="00912F32"/>
    <w:rsid w:val="009226F1"/>
    <w:rsid w:val="00925438"/>
    <w:rsid w:val="0093356F"/>
    <w:rsid w:val="009436D9"/>
    <w:rsid w:val="009539DB"/>
    <w:rsid w:val="009859BE"/>
    <w:rsid w:val="00995CA7"/>
    <w:rsid w:val="00996F85"/>
    <w:rsid w:val="009D5089"/>
    <w:rsid w:val="00A01C22"/>
    <w:rsid w:val="00A30351"/>
    <w:rsid w:val="00A50BB8"/>
    <w:rsid w:val="00A6212A"/>
    <w:rsid w:val="00A76A29"/>
    <w:rsid w:val="00AB4E05"/>
    <w:rsid w:val="00AC7021"/>
    <w:rsid w:val="00AC7AB9"/>
    <w:rsid w:val="00AF6D7F"/>
    <w:rsid w:val="00B216D8"/>
    <w:rsid w:val="00B25459"/>
    <w:rsid w:val="00B51362"/>
    <w:rsid w:val="00B76A83"/>
    <w:rsid w:val="00B83C70"/>
    <w:rsid w:val="00B969AA"/>
    <w:rsid w:val="00BA3684"/>
    <w:rsid w:val="00BB0726"/>
    <w:rsid w:val="00BB6462"/>
    <w:rsid w:val="00BB76F6"/>
    <w:rsid w:val="00BC3ED5"/>
    <w:rsid w:val="00BE151E"/>
    <w:rsid w:val="00C06EEB"/>
    <w:rsid w:val="00C344BC"/>
    <w:rsid w:val="00C72E38"/>
    <w:rsid w:val="00C80912"/>
    <w:rsid w:val="00C91895"/>
    <w:rsid w:val="00C93E9E"/>
    <w:rsid w:val="00CA0CF8"/>
    <w:rsid w:val="00CC2F2E"/>
    <w:rsid w:val="00CD1E0D"/>
    <w:rsid w:val="00D06B10"/>
    <w:rsid w:val="00D1255B"/>
    <w:rsid w:val="00D548EE"/>
    <w:rsid w:val="00D66C4E"/>
    <w:rsid w:val="00D7141E"/>
    <w:rsid w:val="00D842D8"/>
    <w:rsid w:val="00D91D69"/>
    <w:rsid w:val="00D95557"/>
    <w:rsid w:val="00DA27F6"/>
    <w:rsid w:val="00DA35AC"/>
    <w:rsid w:val="00DA3ED4"/>
    <w:rsid w:val="00DA5475"/>
    <w:rsid w:val="00DA6C3D"/>
    <w:rsid w:val="00DB5269"/>
    <w:rsid w:val="00DD409F"/>
    <w:rsid w:val="00E005DA"/>
    <w:rsid w:val="00E01953"/>
    <w:rsid w:val="00E161A6"/>
    <w:rsid w:val="00E413E5"/>
    <w:rsid w:val="00E43808"/>
    <w:rsid w:val="00E7133A"/>
    <w:rsid w:val="00E7563F"/>
    <w:rsid w:val="00E80AA0"/>
    <w:rsid w:val="00E96213"/>
    <w:rsid w:val="00EA235E"/>
    <w:rsid w:val="00EC1AC6"/>
    <w:rsid w:val="00EC2A89"/>
    <w:rsid w:val="00EC3EFC"/>
    <w:rsid w:val="00EE515E"/>
    <w:rsid w:val="00EF4900"/>
    <w:rsid w:val="00F13C3C"/>
    <w:rsid w:val="00F23A27"/>
    <w:rsid w:val="00F400E7"/>
    <w:rsid w:val="00F43C11"/>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C06EE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06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98357">
      <w:bodyDiv w:val="1"/>
      <w:marLeft w:val="0"/>
      <w:marRight w:val="0"/>
      <w:marTop w:val="0"/>
      <w:marBottom w:val="0"/>
      <w:divBdr>
        <w:top w:val="none" w:sz="0" w:space="0" w:color="auto"/>
        <w:left w:val="none" w:sz="0" w:space="0" w:color="auto"/>
        <w:bottom w:val="none" w:sz="0" w:space="0" w:color="auto"/>
        <w:right w:val="none" w:sz="0" w:space="0" w:color="auto"/>
      </w:divBdr>
    </w:div>
    <w:div w:id="15097075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F35CD24A-0B94-4299-9091-4799BDA3C8F9}">
  <ds:schemaRefs>
    <ds:schemaRef ds:uri="http://schemas.openxmlformats.org/officeDocument/2006/bibliography"/>
  </ds:schemaRefs>
</ds:datastoreItem>
</file>

<file path=customXml/itemProps2.xml><?xml version="1.0" encoding="utf-8"?>
<ds:datastoreItem xmlns:ds="http://schemas.openxmlformats.org/officeDocument/2006/customXml" ds:itemID="{479C1673-9ED2-42E8-A844-B3F75D4E520E}"/>
</file>

<file path=customXml/itemProps3.xml><?xml version="1.0" encoding="utf-8"?>
<ds:datastoreItem xmlns:ds="http://schemas.openxmlformats.org/officeDocument/2006/customXml" ds:itemID="{00E0FF60-03C1-45B8-96D8-F751D5896D5F}">
  <ds:schemaRefs>
    <ds:schemaRef ds:uri="http://schemas.microsoft.com/sharepoint/v3/contenttype/forms"/>
  </ds:schemaRefs>
</ds:datastoreItem>
</file>

<file path=customXml/itemProps4.xml><?xml version="1.0" encoding="utf-8"?>
<ds:datastoreItem xmlns:ds="http://schemas.openxmlformats.org/officeDocument/2006/customXml" ds:itemID="{153FA9A8-8249-4CF3-86D3-88EB4FDA2446}">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711</Words>
  <Characters>3912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2023-10-03T10:40:00Z</dcterms:created>
  <dcterms:modified xsi:type="dcterms:W3CDTF">2023-10-18T07:30:00Z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