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4BA86C" w14:textId="6AC8F664" w:rsidR="000C705C" w:rsidRDefault="00C76D71" w:rsidP="00102CAF">
      <w:pPr>
        <w:rPr>
          <w:b/>
          <w:bCs/>
          <w:sz w:val="24"/>
          <w:szCs w:val="24"/>
        </w:rPr>
      </w:pPr>
      <w:bookmarkStart w:id="0" w:name="_Hlk87387065"/>
      <w:r w:rsidRPr="00C76D71">
        <w:rPr>
          <w:rStyle w:val="Kop1Char"/>
          <w:b/>
          <w:bCs/>
          <w:sz w:val="28"/>
          <w:szCs w:val="28"/>
        </w:rPr>
        <w:t>Formulier s</w:t>
      </w:r>
      <w:r w:rsidR="00102CAF" w:rsidRPr="00C76D71">
        <w:rPr>
          <w:rStyle w:val="Kop1Char"/>
          <w:b/>
          <w:bCs/>
          <w:sz w:val="28"/>
          <w:szCs w:val="28"/>
        </w:rPr>
        <w:t>taatssteun</w:t>
      </w:r>
      <w:r w:rsidRPr="00C76D71">
        <w:rPr>
          <w:rStyle w:val="Kop1Char"/>
          <w:b/>
          <w:bCs/>
          <w:sz w:val="28"/>
          <w:szCs w:val="28"/>
        </w:rPr>
        <w:t>analyse</w:t>
      </w:r>
      <w:bookmarkEnd w:id="0"/>
      <w:r>
        <w:rPr>
          <w:b/>
          <w:bCs/>
          <w:sz w:val="24"/>
          <w:szCs w:val="24"/>
        </w:rPr>
        <w:br/>
      </w:r>
      <w:r>
        <w:rPr>
          <w:b/>
          <w:bCs/>
          <w:sz w:val="24"/>
          <w:szCs w:val="24"/>
        </w:rPr>
        <w:br/>
      </w:r>
      <w:r w:rsidR="00102CAF" w:rsidRPr="00326FA1">
        <w:rPr>
          <w:b/>
          <w:bCs/>
          <w:sz w:val="24"/>
          <w:szCs w:val="24"/>
        </w:rPr>
        <w:t xml:space="preserve">artikel </w:t>
      </w:r>
      <w:r w:rsidR="00662FC1">
        <w:rPr>
          <w:b/>
          <w:bCs/>
          <w:sz w:val="24"/>
          <w:szCs w:val="24"/>
        </w:rPr>
        <w:t>22</w:t>
      </w:r>
      <w:r w:rsidR="00326FA1">
        <w:rPr>
          <w:b/>
          <w:bCs/>
          <w:sz w:val="24"/>
          <w:szCs w:val="24"/>
        </w:rPr>
        <w:t>:</w:t>
      </w:r>
      <w:r>
        <w:rPr>
          <w:b/>
          <w:bCs/>
          <w:sz w:val="24"/>
          <w:szCs w:val="24"/>
        </w:rPr>
        <w:t xml:space="preserve"> </w:t>
      </w:r>
      <w:bookmarkStart w:id="1" w:name="_Hlk87386336"/>
      <w:r w:rsidR="00662FC1">
        <w:rPr>
          <w:b/>
          <w:bCs/>
          <w:sz w:val="24"/>
          <w:szCs w:val="24"/>
        </w:rPr>
        <w:t>starterssteun</w:t>
      </w:r>
    </w:p>
    <w:p w14:paraId="1A21E36F" w14:textId="77777777" w:rsidR="00662FC1" w:rsidRDefault="00662FC1" w:rsidP="00102CAF">
      <w:pPr>
        <w:rPr>
          <w:b/>
          <w:bCs/>
          <w:u w:val="single"/>
        </w:rPr>
      </w:pPr>
    </w:p>
    <w:p w14:paraId="0B4B2FA9" w14:textId="15D7C274" w:rsidR="00615E39" w:rsidRPr="00615E39" w:rsidRDefault="00615E39" w:rsidP="00102CAF">
      <w:pPr>
        <w:rPr>
          <w:b/>
          <w:bCs/>
          <w:u w:val="single"/>
        </w:rPr>
      </w:pPr>
      <w:r w:rsidRPr="00615E39">
        <w:rPr>
          <w:b/>
          <w:bCs/>
          <w:u w:val="single"/>
        </w:rPr>
        <w:t>Inleiding</w:t>
      </w:r>
    </w:p>
    <w:p w14:paraId="49CC8A10" w14:textId="133703DD" w:rsidR="00C47F95" w:rsidRPr="00495FA1" w:rsidRDefault="00ED1D74" w:rsidP="004D0AB4">
      <w:pPr>
        <w:jc w:val="both"/>
      </w:pPr>
      <w:r w:rsidRPr="00495FA1">
        <w:t xml:space="preserve">Om subsidie te mogen toekennen aan een project, moeten de activiteiten </w:t>
      </w:r>
      <w:r w:rsidR="00C47F95" w:rsidRPr="00495FA1">
        <w:t>‘</w:t>
      </w:r>
      <w:proofErr w:type="spellStart"/>
      <w:r w:rsidR="00C47F95" w:rsidRPr="00495FA1">
        <w:t>staatssteunproof</w:t>
      </w:r>
      <w:proofErr w:type="spellEnd"/>
      <w:r w:rsidR="00C47F95" w:rsidRPr="00495FA1">
        <w:t xml:space="preserve">’ zijn. De Europese Commissie noemt de nodige voorwaarden op basis waarvan staatssteun mag worden verleend. Deze voorwaarden worden toegelicht in de artikelen van de zogenaamde </w:t>
      </w:r>
      <w:hyperlink r:id="rId11" w:history="1">
        <w:r w:rsidR="00C47F95" w:rsidRPr="00495FA1">
          <w:rPr>
            <w:rStyle w:val="Hyperlink"/>
            <w:color w:val="auto"/>
          </w:rPr>
          <w:t>Algemene Groepsvrijstellingsverordening </w:t>
        </w:r>
      </w:hyperlink>
      <w:r w:rsidR="00C47F95" w:rsidRPr="00495FA1">
        <w:t>(AGVV).</w:t>
      </w:r>
    </w:p>
    <w:p w14:paraId="1D364D53" w14:textId="20441066" w:rsidR="00C47F95" w:rsidRPr="00495FA1" w:rsidRDefault="00C47F95" w:rsidP="004D0AB4">
      <w:pPr>
        <w:jc w:val="both"/>
      </w:pPr>
    </w:p>
    <w:p w14:paraId="6B111E3F" w14:textId="39D73E9E" w:rsidR="000C705C" w:rsidRDefault="00622124" w:rsidP="004D0AB4">
      <w:pPr>
        <w:jc w:val="both"/>
      </w:pPr>
      <w:r w:rsidRPr="00495FA1">
        <w:t>Eén van de artikelen die gebruikt k</w:t>
      </w:r>
      <w:r w:rsidR="00495FA1">
        <w:t>an</w:t>
      </w:r>
      <w:r w:rsidRPr="00495FA1">
        <w:t xml:space="preserve"> worden is artikel </w:t>
      </w:r>
      <w:r w:rsidR="00662FC1">
        <w:t>22</w:t>
      </w:r>
      <w:r w:rsidRPr="00495FA1">
        <w:t>. Dit artikel gaat over</w:t>
      </w:r>
      <w:r w:rsidR="004D0AB4">
        <w:t xml:space="preserve"> </w:t>
      </w:r>
      <w:r w:rsidR="00662FC1">
        <w:t>regelingen inzake starterssteun</w:t>
      </w:r>
      <w:r w:rsidR="000C705C">
        <w:t>.</w:t>
      </w:r>
    </w:p>
    <w:p w14:paraId="6D35C4F9" w14:textId="3199C28E" w:rsidR="00495FA1" w:rsidRDefault="00622124" w:rsidP="004D0AB4">
      <w:pPr>
        <w:jc w:val="both"/>
      </w:pPr>
      <w:r w:rsidRPr="00495FA1">
        <w:br/>
        <w:t>In d</w:t>
      </w:r>
      <w:r w:rsidR="00C76D71">
        <w:t xml:space="preserve">it </w:t>
      </w:r>
      <w:bookmarkStart w:id="2" w:name="_Hlk87387108"/>
      <w:r w:rsidR="00C76D71">
        <w:t xml:space="preserve">formulier </w:t>
      </w:r>
      <w:r w:rsidRPr="00495FA1">
        <w:t>staatssteun</w:t>
      </w:r>
      <w:r w:rsidR="00C76D71">
        <w:t>analyse</w:t>
      </w:r>
      <w:r w:rsidRPr="00495FA1">
        <w:t xml:space="preserve"> </w:t>
      </w:r>
      <w:bookmarkEnd w:id="2"/>
      <w:r w:rsidRPr="00495FA1">
        <w:t>is het aan de aanvrager om</w:t>
      </w:r>
      <w:r w:rsidR="00F82C28" w:rsidRPr="00495FA1">
        <w:t xml:space="preserve"> in de tekstvakken,</w:t>
      </w:r>
      <w:r w:rsidRPr="00495FA1">
        <w:t xml:space="preserve"> per lid van artike</w:t>
      </w:r>
      <w:r w:rsidR="00662FC1">
        <w:t>l 22</w:t>
      </w:r>
      <w:r w:rsidR="00F82C28" w:rsidRPr="00495FA1">
        <w:t>,</w:t>
      </w:r>
      <w:r w:rsidRPr="00495FA1">
        <w:t xml:space="preserve"> aan te geven waarom het project voldoet aan de gestelde voorwaarden. </w:t>
      </w:r>
      <w:r>
        <w:br/>
      </w:r>
    </w:p>
    <w:p w14:paraId="6E35E2C8" w14:textId="03E17FA8" w:rsidR="00622124" w:rsidRDefault="00495FA1" w:rsidP="00102CAF">
      <w:r>
        <w:t xml:space="preserve">Let op: u geeft een toelichting in de tekstblokken. </w:t>
      </w:r>
      <w:r w:rsidR="00622124">
        <w:t xml:space="preserve"> </w:t>
      </w:r>
    </w:p>
    <w:bookmarkEnd w:id="1"/>
    <w:p w14:paraId="071FD143" w14:textId="77777777" w:rsidR="00495FA1" w:rsidRDefault="00495FA1" w:rsidP="00102CAF"/>
    <w:p w14:paraId="6DD0FC3E" w14:textId="77777777" w:rsidR="00495FA1" w:rsidRDefault="00495FA1" w:rsidP="00102CAF">
      <w:pPr>
        <w:rPr>
          <w:b/>
          <w:bCs/>
          <w:i/>
          <w:iCs/>
        </w:rPr>
      </w:pPr>
    </w:p>
    <w:p w14:paraId="426EF775" w14:textId="7D7A1CA7" w:rsidR="005A73BD" w:rsidRDefault="00F82C28" w:rsidP="005A73BD">
      <w:pPr>
        <w:jc w:val="both"/>
        <w:rPr>
          <w:b/>
          <w:bCs/>
          <w:i/>
          <w:iCs/>
          <w:u w:val="single"/>
        </w:rPr>
      </w:pPr>
      <w:bookmarkStart w:id="3" w:name="_Hlk87387140"/>
      <w:r w:rsidRPr="00326FA1">
        <w:rPr>
          <w:b/>
          <w:bCs/>
          <w:i/>
          <w:iCs/>
          <w:u w:val="single"/>
        </w:rPr>
        <w:t xml:space="preserve">Art </w:t>
      </w:r>
      <w:r w:rsidR="00662FC1">
        <w:rPr>
          <w:b/>
          <w:bCs/>
          <w:i/>
          <w:iCs/>
          <w:u w:val="single"/>
        </w:rPr>
        <w:t>22</w:t>
      </w:r>
      <w:r w:rsidRPr="00326FA1">
        <w:rPr>
          <w:b/>
          <w:bCs/>
          <w:i/>
          <w:iCs/>
          <w:u w:val="single"/>
        </w:rPr>
        <w:t>, lid 1:</w:t>
      </w:r>
      <w:bookmarkEnd w:id="3"/>
    </w:p>
    <w:p w14:paraId="29828BD6" w14:textId="53C027B7" w:rsidR="000C705C" w:rsidRDefault="00662FC1" w:rsidP="00662FC1">
      <w:pPr>
        <w:jc w:val="both"/>
        <w:rPr>
          <w:i/>
          <w:iCs/>
        </w:rPr>
      </w:pPr>
      <w:r w:rsidRPr="00662FC1">
        <w:rPr>
          <w:i/>
          <w:iCs/>
        </w:rPr>
        <w:t>Regelingen inzake starterssteun zijn verenigbaar met de interne markt in de zin van artikel 107, lid 3, van het Verdrag en zijn van de aanmeldingsverplichting van artikel 108, lid 3, van het Verdrag vrijgesteld, mits de in dit artikel en in hoofdstuk I vastgestelde voorwaarden zijn vervuld.</w:t>
      </w:r>
    </w:p>
    <w:p w14:paraId="0DC06A5B" w14:textId="77777777" w:rsidR="00662FC1" w:rsidRPr="00662FC1" w:rsidRDefault="00662FC1" w:rsidP="00662FC1">
      <w:pPr>
        <w:jc w:val="both"/>
        <w:rPr>
          <w:i/>
          <w:iCs/>
        </w:rPr>
      </w:pPr>
    </w:p>
    <w:p w14:paraId="350E1B6C" w14:textId="34CAEC31" w:rsidR="00F635D2" w:rsidRDefault="00F635D2" w:rsidP="00F635D2">
      <w:bookmarkStart w:id="4" w:name="_Hlk87387169"/>
      <w:r>
        <w:t>Inleidend lid, geen toelichting nodig</w:t>
      </w:r>
      <w:r w:rsidR="00BE316D">
        <w:t>.</w:t>
      </w:r>
    </w:p>
    <w:bookmarkEnd w:id="4"/>
    <w:p w14:paraId="464098F4" w14:textId="793EBFDE" w:rsidR="00F635D2" w:rsidRDefault="00F635D2" w:rsidP="00102CAF"/>
    <w:p w14:paraId="23EA8E4E" w14:textId="77777777" w:rsidR="001B206F" w:rsidRDefault="001B206F" w:rsidP="005A73BD">
      <w:pPr>
        <w:jc w:val="both"/>
        <w:rPr>
          <w:b/>
          <w:bCs/>
          <w:i/>
          <w:iCs/>
          <w:u w:val="single"/>
        </w:rPr>
      </w:pPr>
    </w:p>
    <w:p w14:paraId="74BF1368" w14:textId="0645195C" w:rsidR="005A73BD" w:rsidRDefault="00F82C28" w:rsidP="005A73BD">
      <w:pPr>
        <w:jc w:val="both"/>
        <w:rPr>
          <w:b/>
          <w:bCs/>
          <w:i/>
          <w:iCs/>
          <w:u w:val="single"/>
        </w:rPr>
      </w:pPr>
      <w:r w:rsidRPr="00326FA1">
        <w:rPr>
          <w:b/>
          <w:bCs/>
          <w:i/>
          <w:iCs/>
          <w:u w:val="single"/>
        </w:rPr>
        <w:t xml:space="preserve">Art. </w:t>
      </w:r>
      <w:r w:rsidR="00662FC1">
        <w:rPr>
          <w:b/>
          <w:bCs/>
          <w:i/>
          <w:iCs/>
          <w:u w:val="single"/>
        </w:rPr>
        <w:t>22</w:t>
      </w:r>
      <w:r w:rsidRPr="00326FA1">
        <w:rPr>
          <w:b/>
          <w:bCs/>
          <w:i/>
          <w:iCs/>
          <w:u w:val="single"/>
        </w:rPr>
        <w:t xml:space="preserve">, lid </w:t>
      </w:r>
      <w:r w:rsidR="00102CAF" w:rsidRPr="00326FA1">
        <w:rPr>
          <w:b/>
          <w:bCs/>
          <w:i/>
          <w:iCs/>
          <w:u w:val="single"/>
        </w:rPr>
        <w:t>2</w:t>
      </w:r>
      <w:r w:rsidRPr="00326FA1">
        <w:rPr>
          <w:b/>
          <w:bCs/>
          <w:i/>
          <w:iCs/>
          <w:u w:val="single"/>
        </w:rPr>
        <w:t>:</w:t>
      </w:r>
    </w:p>
    <w:p w14:paraId="0B5E2B5E" w14:textId="03D4A4B4" w:rsidR="00E96D30" w:rsidRPr="00E96D30" w:rsidRDefault="00662FC1" w:rsidP="00E96D30">
      <w:pPr>
        <w:jc w:val="both"/>
        <w:rPr>
          <w:i/>
          <w:iCs/>
        </w:rPr>
      </w:pPr>
      <w:r w:rsidRPr="00E96D30">
        <w:rPr>
          <w:i/>
          <w:iCs/>
        </w:rPr>
        <w:t xml:space="preserve">In aanmerking komt elke niet-beursgenoteerde kleine onderneming tot vijf jaar na haar registratie die aan de volgende voorwaarden voldoet: </w:t>
      </w:r>
    </w:p>
    <w:p w14:paraId="73E924DD" w14:textId="77777777" w:rsidR="00E96D30" w:rsidRPr="00E96D30" w:rsidRDefault="00E96D30" w:rsidP="00E96D30">
      <w:pPr>
        <w:jc w:val="both"/>
        <w:rPr>
          <w:i/>
          <w:iCs/>
        </w:rPr>
      </w:pPr>
    </w:p>
    <w:p w14:paraId="51ECEC09" w14:textId="0FBF4D02" w:rsidR="00E96D30" w:rsidRPr="00E96D30" w:rsidRDefault="00662FC1" w:rsidP="00E96D30">
      <w:pPr>
        <w:jc w:val="both"/>
        <w:rPr>
          <w:i/>
          <w:iCs/>
        </w:rPr>
      </w:pPr>
      <w:r w:rsidRPr="00E96D30">
        <w:rPr>
          <w:i/>
          <w:iCs/>
        </w:rPr>
        <w:t>a) zij heeft niet de activiteit van een andere onderneming overgenomen</w:t>
      </w:r>
      <w:r w:rsidR="0047648B">
        <w:rPr>
          <w:i/>
          <w:iCs/>
        </w:rPr>
        <w:t xml:space="preserve">, </w:t>
      </w:r>
      <w:r w:rsidR="0047648B" w:rsidRPr="0047648B">
        <w:rPr>
          <w:i/>
          <w:iCs/>
        </w:rPr>
        <w:t>tenzij de omzet van de overgenomen activiteit in het boekjaar voorafgaand aan de overname minder dan 10 % van de omzet van de in aanmerking komende onderneming bedraag</w:t>
      </w:r>
      <w:r w:rsidR="0047648B">
        <w:rPr>
          <w:i/>
          <w:iCs/>
        </w:rPr>
        <w:t>t;</w:t>
      </w:r>
    </w:p>
    <w:p w14:paraId="5BA83B5E" w14:textId="77777777" w:rsidR="00E96D30" w:rsidRPr="00E96D30" w:rsidRDefault="00E96D30" w:rsidP="00E96D30">
      <w:pPr>
        <w:jc w:val="both"/>
        <w:rPr>
          <w:i/>
          <w:iCs/>
        </w:rPr>
      </w:pPr>
    </w:p>
    <w:p w14:paraId="38B5DC93" w14:textId="77777777" w:rsidR="00E96D30" w:rsidRPr="00E96D30" w:rsidRDefault="00662FC1" w:rsidP="00E96D30">
      <w:pPr>
        <w:jc w:val="both"/>
        <w:rPr>
          <w:i/>
          <w:iCs/>
        </w:rPr>
      </w:pPr>
      <w:r w:rsidRPr="00E96D30">
        <w:rPr>
          <w:i/>
          <w:iCs/>
        </w:rPr>
        <w:t xml:space="preserve">b) zij heeft nog geen winst uitgekeerd, en </w:t>
      </w:r>
    </w:p>
    <w:p w14:paraId="11F05A1D" w14:textId="77777777" w:rsidR="00E96D30" w:rsidRPr="00E96D30" w:rsidRDefault="00E96D30" w:rsidP="00E96D30">
      <w:pPr>
        <w:jc w:val="both"/>
        <w:rPr>
          <w:i/>
          <w:iCs/>
        </w:rPr>
      </w:pPr>
    </w:p>
    <w:p w14:paraId="2696C61C" w14:textId="6A136377" w:rsidR="00E96D30" w:rsidRPr="00E96D30" w:rsidRDefault="00662FC1" w:rsidP="00E96D30">
      <w:pPr>
        <w:jc w:val="both"/>
        <w:rPr>
          <w:i/>
          <w:iCs/>
        </w:rPr>
      </w:pPr>
      <w:r w:rsidRPr="00E96D30">
        <w:rPr>
          <w:i/>
          <w:iCs/>
        </w:rPr>
        <w:t xml:space="preserve">c) </w:t>
      </w:r>
      <w:r w:rsidR="0047648B" w:rsidRPr="0047648B">
        <w:rPr>
          <w:i/>
          <w:iCs/>
        </w:rPr>
        <w:t>zij heeft geen andere onderneming overgenomen of is niet uit een concentratie ontstaan, tenzij de omzet van de overgenomen onderneming minder dan 10 % van de omzet van de in aanmerking komende onderneming in het boekjaar voorafgaand aan de overname bedraagt of de omzet van de onderneming die uit een concentratie is ontstaan, minder dan 10 % hoger is dan de gezamenlijke omzet van de bij de concentratie betrokken ondernemingen in het boekjaar voorafgaand aan de concentratie.</w:t>
      </w:r>
      <w:r w:rsidRPr="00E96D30">
        <w:rPr>
          <w:i/>
          <w:iCs/>
        </w:rPr>
        <w:t xml:space="preserve">. </w:t>
      </w:r>
    </w:p>
    <w:p w14:paraId="498890F5" w14:textId="77777777" w:rsidR="00E96D30" w:rsidRPr="00E96D30" w:rsidRDefault="00E96D30" w:rsidP="00E96D30">
      <w:pPr>
        <w:jc w:val="both"/>
        <w:rPr>
          <w:i/>
          <w:iCs/>
        </w:rPr>
      </w:pPr>
    </w:p>
    <w:p w14:paraId="31D113FB" w14:textId="77777777" w:rsidR="0047648B" w:rsidRPr="0047648B" w:rsidRDefault="0047648B" w:rsidP="0047648B">
      <w:pPr>
        <w:jc w:val="both"/>
        <w:rPr>
          <w:i/>
          <w:iCs/>
        </w:rPr>
      </w:pPr>
      <w:r w:rsidRPr="0047648B">
        <w:rPr>
          <w:i/>
          <w:iCs/>
        </w:rPr>
        <w:t>Voor in aanmerking komende ondernemingen die zich niet hoeven te laten registreren, wordt de periode van vijf jaar om in aanmerking te komen, geacht aan te vangen hetzij op het tijdstip dat de onderneming haar economische activiteiten aanvangt, hetzij op het tijdstip dat de onderneming belastingplichtig wordt voor haar economische activiteiten, als dat eerder is.</w:t>
      </w:r>
    </w:p>
    <w:p w14:paraId="5C9B7B02" w14:textId="3E8628B5" w:rsidR="000C705C" w:rsidRPr="00E96D30" w:rsidRDefault="0047648B" w:rsidP="0047648B">
      <w:pPr>
        <w:jc w:val="both"/>
        <w:rPr>
          <w:i/>
          <w:iCs/>
        </w:rPr>
      </w:pPr>
      <w:r w:rsidRPr="0047648B">
        <w:rPr>
          <w:i/>
          <w:iCs/>
        </w:rPr>
        <w:lastRenderedPageBreak/>
        <w:t>In afwijking van de eerste alinea, punt c), worden ondernemingen die ontstaan uit een concentratie van op grond van dit artikel voor steun in aanmerking komende ondernemingen ook als in aanmerking komende ondernemingen beschouwd tot vijf jaar vanaf de registratie van de oudste onderneming die bij de concentratie betrokken is.</w:t>
      </w:r>
    </w:p>
    <w:p w14:paraId="252C6A1C" w14:textId="7D6923B9" w:rsidR="005A73BD" w:rsidRDefault="00560991" w:rsidP="00102CAF">
      <w:r>
        <w:rPr>
          <w:noProof/>
          <w:lang w:eastAsia="nl-NL"/>
        </w:rPr>
        <mc:AlternateContent>
          <mc:Choice Requires="wps">
            <w:drawing>
              <wp:anchor distT="45720" distB="45720" distL="114300" distR="114300" simplePos="0" relativeHeight="251673600" behindDoc="0" locked="0" layoutInCell="1" allowOverlap="1" wp14:anchorId="458C62EC" wp14:editId="35BBD52C">
                <wp:simplePos x="0" y="0"/>
                <wp:positionH relativeFrom="margin">
                  <wp:posOffset>0</wp:posOffset>
                </wp:positionH>
                <wp:positionV relativeFrom="paragraph">
                  <wp:posOffset>223520</wp:posOffset>
                </wp:positionV>
                <wp:extent cx="5405119" cy="634364"/>
                <wp:effectExtent l="0" t="0" r="24765" b="26670"/>
                <wp:wrapTopAndBottom/>
                <wp:docPr id="1" name="Tekstvak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7579D9A4" w14:textId="6B329FA7" w:rsidR="00560991" w:rsidRPr="002A62AB" w:rsidRDefault="00560991" w:rsidP="00560991">
                            <w:pPr>
                              <w:rPr>
                                <w:b/>
                                <w:bCs/>
                              </w:rPr>
                            </w:pPr>
                            <w:r w:rsidRPr="002A62AB">
                              <w:rPr>
                                <w:b/>
                                <w:bCs/>
                              </w:rPr>
                              <w:t xml:space="preserve">Geef hier aan waarom </w:t>
                            </w:r>
                            <w:r>
                              <w:rPr>
                                <w:b/>
                                <w:bCs/>
                              </w:rPr>
                              <w:t xml:space="preserve">wordt voldaan </w:t>
                            </w:r>
                            <w:r w:rsidRPr="002A62AB">
                              <w:rPr>
                                <w:b/>
                                <w:bCs/>
                              </w:rPr>
                              <w:t xml:space="preserve">aan artikel </w:t>
                            </w:r>
                            <w:r>
                              <w:rPr>
                                <w:b/>
                                <w:bCs/>
                              </w:rPr>
                              <w:t>22</w:t>
                            </w:r>
                            <w:r w:rsidRPr="002A62AB">
                              <w:rPr>
                                <w:b/>
                                <w:bCs/>
                              </w:rPr>
                              <w:t xml:space="preserve">, </w:t>
                            </w:r>
                            <w:r>
                              <w:rPr>
                                <w:b/>
                                <w:bCs/>
                              </w:rPr>
                              <w:t>lid 2</w:t>
                            </w:r>
                            <w:r w:rsidRPr="002A62AB">
                              <w:rPr>
                                <w:b/>
                                <w:bCs/>
                              </w:rPr>
                              <w:t>:</w:t>
                            </w:r>
                          </w:p>
                          <w:p w14:paraId="5E9F6EC6" w14:textId="77777777" w:rsidR="00560991" w:rsidRDefault="00560991" w:rsidP="00560991"/>
                          <w:p w14:paraId="2569880F" w14:textId="77777777" w:rsidR="00560991" w:rsidRDefault="00560991" w:rsidP="00560991"/>
                          <w:p w14:paraId="5C957107" w14:textId="77777777" w:rsidR="00560991" w:rsidRDefault="00560991" w:rsidP="00560991"/>
                          <w:p w14:paraId="6C1E019E" w14:textId="77777777" w:rsidR="00560991" w:rsidRDefault="00560991" w:rsidP="00560991"/>
                          <w:p w14:paraId="5630EFB3" w14:textId="77777777" w:rsidR="00560991" w:rsidRDefault="00560991" w:rsidP="00560991"/>
                          <w:p w14:paraId="2E68960C" w14:textId="77777777" w:rsidR="00560991" w:rsidRDefault="00560991" w:rsidP="00560991"/>
                          <w:p w14:paraId="7D511309" w14:textId="77777777" w:rsidR="00560991" w:rsidRDefault="00560991" w:rsidP="00560991"/>
                          <w:p w14:paraId="2A5447D1" w14:textId="77777777" w:rsidR="00560991" w:rsidRDefault="00560991" w:rsidP="00560991"/>
                          <w:p w14:paraId="7E53E707" w14:textId="77777777" w:rsidR="00560991" w:rsidRDefault="00560991" w:rsidP="00560991">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58C62EC" id="_x0000_t202" coordsize="21600,21600" o:spt="202" path="m,l,21600r21600,l21600,xe">
                <v:stroke joinstyle="miter"/>
                <v:path gradientshapeok="t" o:connecttype="rect"/>
              </v:shapetype>
              <v:shape id="Tekstvak 1" o:spid="_x0000_s1026" type="#_x0000_t202" style="position:absolute;margin-left:0;margin-top:17.6pt;width:425.6pt;height:49.95pt;z-index:25167360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">
                <v:textbox style="mso-fit-shape-to-text:t">
                  <w:txbxContent>
                    <w:p w14:paraId="7579D9A4" w14:textId="6B329FA7" w:rsidR="00560991" w:rsidRPr="002A62AB" w:rsidRDefault="00560991" w:rsidP="00560991">
                      <w:pPr>
                        <w:rPr>
                          <w:b/>
                          <w:bCs/>
                        </w:rPr>
                      </w:pPr>
                      <w:r w:rsidRPr="002A62AB">
                        <w:rPr>
                          <w:b/>
                          <w:bCs/>
                        </w:rPr>
                        <w:t xml:space="preserve">Geef hier aan waarom </w:t>
                      </w:r>
                      <w:r>
                        <w:rPr>
                          <w:b/>
                          <w:bCs/>
                        </w:rPr>
                        <w:t xml:space="preserve">wordt voldaan </w:t>
                      </w:r>
                      <w:r w:rsidRPr="002A62AB">
                        <w:rPr>
                          <w:b/>
                          <w:bCs/>
                        </w:rPr>
                        <w:t xml:space="preserve">aan artikel </w:t>
                      </w:r>
                      <w:r>
                        <w:rPr>
                          <w:b/>
                          <w:bCs/>
                        </w:rPr>
                        <w:t>22</w:t>
                      </w:r>
                      <w:r w:rsidRPr="002A62AB">
                        <w:rPr>
                          <w:b/>
                          <w:bCs/>
                        </w:rPr>
                        <w:t xml:space="preserve">, </w:t>
                      </w:r>
                      <w:r>
                        <w:rPr>
                          <w:b/>
                          <w:bCs/>
                        </w:rPr>
                        <w:t>lid 2</w:t>
                      </w:r>
                      <w:r w:rsidRPr="002A62AB">
                        <w:rPr>
                          <w:b/>
                          <w:bCs/>
                        </w:rPr>
                        <w:t>:</w:t>
                      </w:r>
                    </w:p>
                    <w:p w14:paraId="5E9F6EC6" w14:textId="77777777" w:rsidR="00560991" w:rsidRDefault="00560991" w:rsidP="00560991"/>
                    <w:p w14:paraId="2569880F" w14:textId="77777777" w:rsidR="00560991" w:rsidRDefault="00560991" w:rsidP="00560991"/>
                    <w:p w14:paraId="5C957107" w14:textId="77777777" w:rsidR="00560991" w:rsidRDefault="00560991" w:rsidP="00560991"/>
                    <w:p w14:paraId="6C1E019E" w14:textId="77777777" w:rsidR="00560991" w:rsidRDefault="00560991" w:rsidP="00560991"/>
                    <w:p w14:paraId="5630EFB3" w14:textId="77777777" w:rsidR="00560991" w:rsidRDefault="00560991" w:rsidP="00560991"/>
                    <w:p w14:paraId="2E68960C" w14:textId="77777777" w:rsidR="00560991" w:rsidRDefault="00560991" w:rsidP="00560991"/>
                    <w:p w14:paraId="7D511309" w14:textId="77777777" w:rsidR="00560991" w:rsidRDefault="00560991" w:rsidP="00560991"/>
                    <w:p w14:paraId="2A5447D1" w14:textId="77777777" w:rsidR="00560991" w:rsidRDefault="00560991" w:rsidP="00560991"/>
                    <w:p w14:paraId="7E53E707" w14:textId="77777777" w:rsidR="00560991" w:rsidRDefault="00560991" w:rsidP="00560991">
                      <w:r>
                        <w:t xml:space="preserve">  </w:t>
                      </w:r>
                    </w:p>
                  </w:txbxContent>
                </v:textbox>
                <w10:wrap type="topAndBottom" anchorx="margin"/>
              </v:shape>
            </w:pict>
          </mc:Fallback>
        </mc:AlternateContent>
      </w:r>
    </w:p>
    <w:p w14:paraId="372A8695" w14:textId="1023B797" w:rsidR="00560991" w:rsidRDefault="00560991" w:rsidP="00102CAF"/>
    <w:p w14:paraId="4546E150" w14:textId="77777777" w:rsidR="00560991" w:rsidRDefault="00560991" w:rsidP="00102CAF"/>
    <w:p w14:paraId="15CF3077" w14:textId="1B690C0F" w:rsidR="005A73BD" w:rsidRDefault="002A62AB" w:rsidP="005A73BD">
      <w:pPr>
        <w:jc w:val="both"/>
        <w:rPr>
          <w:b/>
          <w:bCs/>
          <w:i/>
          <w:iCs/>
          <w:u w:val="single"/>
        </w:rPr>
      </w:pPr>
      <w:r w:rsidRPr="00326FA1">
        <w:rPr>
          <w:b/>
          <w:bCs/>
          <w:i/>
          <w:iCs/>
          <w:u w:val="single"/>
        </w:rPr>
        <w:t xml:space="preserve">Art. </w:t>
      </w:r>
      <w:r w:rsidR="00E96D30">
        <w:rPr>
          <w:b/>
          <w:bCs/>
          <w:i/>
          <w:iCs/>
          <w:u w:val="single"/>
        </w:rPr>
        <w:t>22</w:t>
      </w:r>
      <w:r w:rsidR="00D1166C" w:rsidRPr="00326FA1">
        <w:rPr>
          <w:b/>
          <w:bCs/>
          <w:i/>
          <w:iCs/>
          <w:u w:val="single"/>
        </w:rPr>
        <w:t>,</w:t>
      </w:r>
      <w:r w:rsidRPr="00326FA1">
        <w:rPr>
          <w:b/>
          <w:bCs/>
          <w:i/>
          <w:iCs/>
          <w:u w:val="single"/>
        </w:rPr>
        <w:t xml:space="preserve"> lid </w:t>
      </w:r>
      <w:r w:rsidR="00102CAF" w:rsidRPr="00326FA1">
        <w:rPr>
          <w:b/>
          <w:bCs/>
          <w:i/>
          <w:iCs/>
          <w:u w:val="single"/>
        </w:rPr>
        <w:t>3</w:t>
      </w:r>
      <w:r w:rsidRPr="00326FA1">
        <w:rPr>
          <w:b/>
          <w:bCs/>
          <w:i/>
          <w:iCs/>
          <w:u w:val="single"/>
        </w:rPr>
        <w:t>:</w:t>
      </w:r>
    </w:p>
    <w:p w14:paraId="079AEA75" w14:textId="77777777" w:rsidR="00E96D30" w:rsidRPr="00E96D30" w:rsidRDefault="00E96D30" w:rsidP="005A73BD">
      <w:pPr>
        <w:jc w:val="both"/>
        <w:rPr>
          <w:i/>
          <w:iCs/>
        </w:rPr>
      </w:pPr>
      <w:r w:rsidRPr="00E96D30">
        <w:rPr>
          <w:i/>
          <w:iCs/>
        </w:rPr>
        <w:t xml:space="preserve">Starterssteun heeft de vorm van: </w:t>
      </w:r>
    </w:p>
    <w:p w14:paraId="1BFAFC88" w14:textId="77777777" w:rsidR="00E96D30" w:rsidRPr="00E96D30" w:rsidRDefault="00E96D30" w:rsidP="005A73BD">
      <w:pPr>
        <w:jc w:val="both"/>
        <w:rPr>
          <w:i/>
          <w:iCs/>
        </w:rPr>
      </w:pPr>
    </w:p>
    <w:p w14:paraId="0303B504" w14:textId="60F5F2E2" w:rsidR="005A73BD" w:rsidRPr="00E96D30" w:rsidRDefault="00E96D30" w:rsidP="005A73BD">
      <w:pPr>
        <w:jc w:val="both"/>
        <w:rPr>
          <w:b/>
          <w:bCs/>
          <w:i/>
          <w:iCs/>
          <w:u w:val="single"/>
        </w:rPr>
      </w:pPr>
      <w:r w:rsidRPr="00E96D30">
        <w:rPr>
          <w:i/>
          <w:iCs/>
        </w:rPr>
        <w:t xml:space="preserve">c) </w:t>
      </w:r>
      <w:r w:rsidR="00151C9D" w:rsidRPr="00151C9D">
        <w:rPr>
          <w:i/>
          <w:iCs/>
        </w:rPr>
        <w:t>subsidies, met inbegrip van eigenvermogens- of quasi-eigenvermogensinvesteringen, rentekortingen en kortingen op de garantiepremies tot maximaal 0,5 miljoen EUR bruto-subsidie-equivalent, of 0,75 miljoen EUR voor ondernemingen gevestigd in steungebieden die aan de voorwaarden van artikel 107, lid 3, punt c), van het Verdrag voldoen, of 1 miljoen EUR voor ondernemingen gevestigd in steungebieden die aan de voorwaarden van artikel 107, lid 3, punt a), van het Verdrag voldoen</w:t>
      </w:r>
      <w:r w:rsidR="00151C9D">
        <w:rPr>
          <w:i/>
          <w:iCs/>
        </w:rPr>
        <w:t>.</w:t>
      </w:r>
      <w:r w:rsidRPr="00E96D30">
        <w:rPr>
          <w:i/>
          <w:iCs/>
        </w:rPr>
        <w:t>.</w:t>
      </w:r>
    </w:p>
    <w:p w14:paraId="71BE91A6" w14:textId="77777777" w:rsidR="0016623E" w:rsidRDefault="0016623E" w:rsidP="005A73BD">
      <w:pPr>
        <w:jc w:val="both"/>
        <w:rPr>
          <w:b/>
          <w:bCs/>
          <w:i/>
          <w:iCs/>
          <w:u w:val="single"/>
        </w:rPr>
      </w:pPr>
    </w:p>
    <w:p w14:paraId="44319899" w14:textId="26029FFD" w:rsidR="0016623E" w:rsidRDefault="0016623E" w:rsidP="005A73BD">
      <w:pPr>
        <w:jc w:val="both"/>
        <w:rPr>
          <w:b/>
          <w:bCs/>
          <w:i/>
          <w:iCs/>
          <w:u w:val="single"/>
        </w:rPr>
      </w:pPr>
      <w:bookmarkStart w:id="5" w:name="_Hlk105150757"/>
      <w:bookmarkStart w:id="6" w:name="_Hlk105151671"/>
      <w:bookmarkStart w:id="7" w:name="_Hlk105152516"/>
      <w:r>
        <w:rPr>
          <w:b/>
          <w:bCs/>
        </w:rPr>
        <w:t xml:space="preserve">Toelichting: </w:t>
      </w:r>
      <w:bookmarkStart w:id="8" w:name="_Hlk105150587"/>
      <w:r w:rsidR="00151C9D" w:rsidRPr="00151C9D">
        <w:t>“steungebieden”: gebieden die zijn aangewezen op een op grond van artikel 107, lid 3, punten a) en c), van het Verdrag goedgekeurde regionale-steunkaart en die van kracht is op het tijdstip van de toekenning van de steun</w:t>
      </w:r>
      <w:r w:rsidR="00151C9D">
        <w:t xml:space="preserve">. </w:t>
      </w:r>
      <w:bookmarkEnd w:id="8"/>
      <w:bookmarkEnd w:id="5"/>
      <w:bookmarkEnd w:id="6"/>
      <w:r>
        <w:rPr>
          <w:rStyle w:val="Voetnootmarkering"/>
        </w:rPr>
        <w:footnoteReference w:id="2"/>
      </w:r>
      <w:bookmarkEnd w:id="7"/>
    </w:p>
    <w:p w14:paraId="5AC8CBC3" w14:textId="61DC72ED" w:rsidR="007F3ECE" w:rsidRPr="0016623E" w:rsidRDefault="00A628A2" w:rsidP="000C705C">
      <w:pPr>
        <w:jc w:val="both"/>
        <w:rPr>
          <w:b/>
          <w:bCs/>
          <w:i/>
          <w:iCs/>
          <w:u w:val="single"/>
        </w:rPr>
      </w:pPr>
      <w:r>
        <w:rPr>
          <w:noProof/>
          <w:lang w:eastAsia="nl-NL"/>
        </w:rPr>
        <mc:AlternateContent>
          <mc:Choice Requires="wps">
            <w:drawing>
              <wp:anchor distT="45720" distB="45720" distL="114300" distR="114300" simplePos="0" relativeHeight="251669504" behindDoc="0" locked="0" layoutInCell="1" allowOverlap="1" wp14:anchorId="548651CB" wp14:editId="243F31AD">
                <wp:simplePos x="0" y="0"/>
                <wp:positionH relativeFrom="margin">
                  <wp:align>left</wp:align>
                </wp:positionH>
                <wp:positionV relativeFrom="paragraph">
                  <wp:posOffset>271780</wp:posOffset>
                </wp:positionV>
                <wp:extent cx="5405119" cy="634364"/>
                <wp:effectExtent l="0" t="0" r="24765" b="26670"/>
                <wp:wrapTopAndBottom/>
                <wp:docPr id="3" name="Tekstvak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3FBE2D66" w14:textId="2ACD9B93" w:rsidR="00185309" w:rsidRPr="002A62AB" w:rsidRDefault="00185309" w:rsidP="00185309">
                            <w:pPr>
                              <w:rPr>
                                <w:b/>
                                <w:bCs/>
                              </w:rPr>
                            </w:pPr>
                            <w:r w:rsidRPr="002A62AB">
                              <w:rPr>
                                <w:b/>
                                <w:bCs/>
                              </w:rPr>
                              <w:t xml:space="preserve">Geef hier aan waarom </w:t>
                            </w:r>
                            <w:r w:rsidR="00E96D30">
                              <w:rPr>
                                <w:b/>
                                <w:bCs/>
                              </w:rPr>
                              <w:t>wordt voldaan</w:t>
                            </w:r>
                            <w:r>
                              <w:rPr>
                                <w:b/>
                                <w:bCs/>
                              </w:rPr>
                              <w:t xml:space="preserve"> </w:t>
                            </w:r>
                            <w:r w:rsidRPr="002A62AB">
                              <w:rPr>
                                <w:b/>
                                <w:bCs/>
                              </w:rPr>
                              <w:t xml:space="preserve">aan artikel </w:t>
                            </w:r>
                            <w:r w:rsidR="00E96D30">
                              <w:rPr>
                                <w:b/>
                                <w:bCs/>
                              </w:rPr>
                              <w:t>22</w:t>
                            </w:r>
                            <w:r w:rsidRPr="002A62AB">
                              <w:rPr>
                                <w:b/>
                                <w:bCs/>
                              </w:rPr>
                              <w:t xml:space="preserve">, </w:t>
                            </w:r>
                            <w:r w:rsidR="00A628A2">
                              <w:rPr>
                                <w:b/>
                                <w:bCs/>
                              </w:rPr>
                              <w:t xml:space="preserve">lid </w:t>
                            </w:r>
                            <w:r w:rsidR="000C705C">
                              <w:rPr>
                                <w:b/>
                                <w:bCs/>
                              </w:rPr>
                              <w:t>3</w:t>
                            </w:r>
                            <w:r w:rsidRPr="002A62AB">
                              <w:rPr>
                                <w:b/>
                                <w:bCs/>
                              </w:rPr>
                              <w:t>:</w:t>
                            </w:r>
                          </w:p>
                          <w:p w14:paraId="7DE06A82" w14:textId="77777777" w:rsidR="00185309" w:rsidRDefault="00185309" w:rsidP="00185309"/>
                          <w:p w14:paraId="2562EFDE" w14:textId="77777777" w:rsidR="00185309" w:rsidRDefault="00185309" w:rsidP="00185309"/>
                          <w:p w14:paraId="5F98EE30" w14:textId="77777777" w:rsidR="00185309" w:rsidRDefault="00185309" w:rsidP="00185309"/>
                          <w:p w14:paraId="08F69FC7" w14:textId="77777777" w:rsidR="00185309" w:rsidRDefault="00185309" w:rsidP="00185309"/>
                          <w:p w14:paraId="785C3DD3" w14:textId="77777777" w:rsidR="00185309" w:rsidRDefault="00185309" w:rsidP="00185309"/>
                          <w:p w14:paraId="05BCD220" w14:textId="77777777" w:rsidR="00185309" w:rsidRDefault="00185309" w:rsidP="00185309"/>
                          <w:p w14:paraId="37D5BC83" w14:textId="77777777" w:rsidR="00185309" w:rsidRDefault="00185309" w:rsidP="00185309"/>
                          <w:p w14:paraId="1DADD1D9" w14:textId="77777777" w:rsidR="00185309" w:rsidRDefault="00185309" w:rsidP="00185309"/>
                          <w:p w14:paraId="305826A8" w14:textId="77777777" w:rsidR="00185309" w:rsidRDefault="00185309" w:rsidP="00185309">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48651CB" id="Tekstvak 3" o:spid="_x0000_s1027" type="#_x0000_t202" style="position:absolute;left:0;text-align:left;margin-left:0;margin-top:21.4pt;width:425.6pt;height:49.95pt;z-index:251669504;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">
                <v:textbox style="mso-fit-shape-to-text:t">
                  <w:txbxContent>
                    <w:p w14:paraId="3FBE2D66" w14:textId="2ACD9B93" w:rsidR="00185309" w:rsidRPr="002A62AB" w:rsidRDefault="00185309" w:rsidP="00185309">
                      <w:pPr>
                        <w:rPr>
                          <w:b/>
                          <w:bCs/>
                        </w:rPr>
                      </w:pPr>
                      <w:r w:rsidRPr="002A62AB">
                        <w:rPr>
                          <w:b/>
                          <w:bCs/>
                        </w:rPr>
                        <w:t xml:space="preserve">Geef hier aan waarom </w:t>
                      </w:r>
                      <w:r w:rsidR="00E96D30">
                        <w:rPr>
                          <w:b/>
                          <w:bCs/>
                        </w:rPr>
                        <w:t>wordt voldaan</w:t>
                      </w:r>
                      <w:r>
                        <w:rPr>
                          <w:b/>
                          <w:bCs/>
                        </w:rPr>
                        <w:t xml:space="preserve"> </w:t>
                      </w:r>
                      <w:r w:rsidRPr="002A62AB">
                        <w:rPr>
                          <w:b/>
                          <w:bCs/>
                        </w:rPr>
                        <w:t xml:space="preserve">aan artikel </w:t>
                      </w:r>
                      <w:r w:rsidR="00E96D30">
                        <w:rPr>
                          <w:b/>
                          <w:bCs/>
                        </w:rPr>
                        <w:t>22</w:t>
                      </w:r>
                      <w:r w:rsidRPr="002A62AB">
                        <w:rPr>
                          <w:b/>
                          <w:bCs/>
                        </w:rPr>
                        <w:t xml:space="preserve">, </w:t>
                      </w:r>
                      <w:r w:rsidR="00A628A2">
                        <w:rPr>
                          <w:b/>
                          <w:bCs/>
                        </w:rPr>
                        <w:t xml:space="preserve">lid </w:t>
                      </w:r>
                      <w:r w:rsidR="000C705C">
                        <w:rPr>
                          <w:b/>
                          <w:bCs/>
                        </w:rPr>
                        <w:t>3</w:t>
                      </w:r>
                      <w:r w:rsidRPr="002A62AB">
                        <w:rPr>
                          <w:b/>
                          <w:bCs/>
                        </w:rPr>
                        <w:t>:</w:t>
                      </w:r>
                    </w:p>
                    <w:p w14:paraId="7DE06A82" w14:textId="77777777" w:rsidR="00185309" w:rsidRDefault="00185309" w:rsidP="00185309"/>
                    <w:p w14:paraId="2562EFDE" w14:textId="77777777" w:rsidR="00185309" w:rsidRDefault="00185309" w:rsidP="00185309"/>
                    <w:p w14:paraId="5F98EE30" w14:textId="77777777" w:rsidR="00185309" w:rsidRDefault="00185309" w:rsidP="00185309"/>
                    <w:p w14:paraId="08F69FC7" w14:textId="77777777" w:rsidR="00185309" w:rsidRDefault="00185309" w:rsidP="00185309"/>
                    <w:p w14:paraId="785C3DD3" w14:textId="77777777" w:rsidR="00185309" w:rsidRDefault="00185309" w:rsidP="00185309"/>
                    <w:p w14:paraId="05BCD220" w14:textId="77777777" w:rsidR="00185309" w:rsidRDefault="00185309" w:rsidP="00185309"/>
                    <w:p w14:paraId="37D5BC83" w14:textId="77777777" w:rsidR="00185309" w:rsidRDefault="00185309" w:rsidP="00185309"/>
                    <w:p w14:paraId="1DADD1D9" w14:textId="77777777" w:rsidR="00185309" w:rsidRDefault="00185309" w:rsidP="00185309"/>
                    <w:p w14:paraId="305826A8" w14:textId="77777777" w:rsidR="00185309" w:rsidRDefault="00185309" w:rsidP="00185309">
                      <w:r>
                        <w:t xml:space="preserve">  </w:t>
                      </w:r>
                    </w:p>
                  </w:txbxContent>
                </v:textbox>
                <w10:wrap type="topAndBottom" anchorx="margin"/>
              </v:shape>
            </w:pict>
          </mc:Fallback>
        </mc:AlternateContent>
      </w:r>
    </w:p>
    <w:p w14:paraId="0D8BD963" w14:textId="77777777" w:rsidR="00BE316D" w:rsidRDefault="00BE316D" w:rsidP="000C705C">
      <w:pPr>
        <w:jc w:val="both"/>
      </w:pPr>
    </w:p>
    <w:p w14:paraId="3855ED99" w14:textId="77777777" w:rsidR="001B206F" w:rsidRDefault="001B206F" w:rsidP="000C705C">
      <w:pPr>
        <w:jc w:val="both"/>
      </w:pPr>
    </w:p>
    <w:p w14:paraId="4BF14A69" w14:textId="1ADD49CD" w:rsidR="00BE316D" w:rsidRDefault="00BE316D" w:rsidP="00BE316D">
      <w:pPr>
        <w:jc w:val="both"/>
        <w:rPr>
          <w:b/>
          <w:bCs/>
          <w:i/>
          <w:iCs/>
          <w:u w:val="single"/>
        </w:rPr>
      </w:pPr>
      <w:r w:rsidRPr="00326FA1">
        <w:rPr>
          <w:b/>
          <w:bCs/>
          <w:i/>
          <w:iCs/>
          <w:u w:val="single"/>
        </w:rPr>
        <w:t xml:space="preserve">Art. </w:t>
      </w:r>
      <w:r>
        <w:rPr>
          <w:b/>
          <w:bCs/>
          <w:i/>
          <w:iCs/>
          <w:u w:val="single"/>
        </w:rPr>
        <w:t>22</w:t>
      </w:r>
      <w:r w:rsidRPr="00326FA1">
        <w:rPr>
          <w:b/>
          <w:bCs/>
          <w:i/>
          <w:iCs/>
          <w:u w:val="single"/>
        </w:rPr>
        <w:t xml:space="preserve">, lid </w:t>
      </w:r>
      <w:r>
        <w:rPr>
          <w:b/>
          <w:bCs/>
          <w:i/>
          <w:iCs/>
          <w:u w:val="single"/>
        </w:rPr>
        <w:t>4:</w:t>
      </w:r>
    </w:p>
    <w:p w14:paraId="1F96F432" w14:textId="796E82D7" w:rsidR="00BE316D" w:rsidRDefault="00BE316D" w:rsidP="000C705C">
      <w:pPr>
        <w:jc w:val="both"/>
      </w:pPr>
      <w:r w:rsidRPr="00BE316D">
        <w:rPr>
          <w:i/>
          <w:iCs/>
        </w:rPr>
        <w:t xml:space="preserve">Een begunstigde kan steun ontvangen via een mix van de in lid 3 van dit artikel bedoelde steuninstrumenten, mits het aandeel van de via één steuninstrument verleende steun, </w:t>
      </w:r>
      <w:r w:rsidRPr="00BE316D">
        <w:rPr>
          <w:i/>
          <w:iCs/>
        </w:rPr>
        <w:lastRenderedPageBreak/>
        <w:t>berekend op basis van het voor dat instrument toegestane maximale steunbedrag, in aanmerking wordt genomen voor het bepalen van het resterende deel van het maximale steunbedrag dat is toegestaan voor de overige instrumenten die onderdeel vormen van dit soort gemengde instrument.</w:t>
      </w:r>
    </w:p>
    <w:p w14:paraId="3C19B015" w14:textId="77777777" w:rsidR="00BE316D" w:rsidRDefault="00BE316D" w:rsidP="000C705C">
      <w:pPr>
        <w:jc w:val="both"/>
      </w:pPr>
    </w:p>
    <w:p w14:paraId="4DC49460" w14:textId="77777777" w:rsidR="0016623E" w:rsidRDefault="0016623E" w:rsidP="000C705C">
      <w:pPr>
        <w:jc w:val="both"/>
      </w:pPr>
    </w:p>
    <w:p w14:paraId="405A0B58" w14:textId="060DE748" w:rsidR="00E96D30" w:rsidRDefault="00E96D30" w:rsidP="00E96D30">
      <w:pPr>
        <w:jc w:val="both"/>
        <w:rPr>
          <w:b/>
          <w:bCs/>
          <w:i/>
          <w:iCs/>
          <w:u w:val="single"/>
        </w:rPr>
      </w:pPr>
      <w:r w:rsidRPr="00326FA1">
        <w:rPr>
          <w:b/>
          <w:bCs/>
          <w:i/>
          <w:iCs/>
          <w:u w:val="single"/>
        </w:rPr>
        <w:t xml:space="preserve">Art. </w:t>
      </w:r>
      <w:r>
        <w:rPr>
          <w:b/>
          <w:bCs/>
          <w:i/>
          <w:iCs/>
          <w:u w:val="single"/>
        </w:rPr>
        <w:t>22</w:t>
      </w:r>
      <w:r w:rsidRPr="00326FA1">
        <w:rPr>
          <w:b/>
          <w:bCs/>
          <w:i/>
          <w:iCs/>
          <w:u w:val="single"/>
        </w:rPr>
        <w:t xml:space="preserve">, lid </w:t>
      </w:r>
      <w:r>
        <w:rPr>
          <w:b/>
          <w:bCs/>
          <w:i/>
          <w:iCs/>
          <w:u w:val="single"/>
        </w:rPr>
        <w:t>5:</w:t>
      </w:r>
    </w:p>
    <w:p w14:paraId="3D8381D2" w14:textId="77777777" w:rsidR="00E96D30" w:rsidRDefault="00E96D30" w:rsidP="005358D5">
      <w:pPr>
        <w:jc w:val="both"/>
      </w:pPr>
      <w:r w:rsidRPr="00E96D30">
        <w:rPr>
          <w:i/>
          <w:iCs/>
        </w:rPr>
        <w:t>Voor kleine en innovatieve ondernemingen kunnen de in lid 3 genoemde maximumbedragen worden verdubbeld.</w:t>
      </w:r>
    </w:p>
    <w:p w14:paraId="6D27A132" w14:textId="77777777" w:rsidR="00C4638A" w:rsidRDefault="00C4638A" w:rsidP="005358D5">
      <w:pPr>
        <w:pStyle w:val="Tekstopmerking"/>
        <w:jc w:val="both"/>
        <w:rPr>
          <w:b/>
          <w:bCs/>
        </w:rPr>
      </w:pPr>
    </w:p>
    <w:p w14:paraId="36E2283B" w14:textId="77777777" w:rsidR="001B206F" w:rsidRDefault="001B206F" w:rsidP="005358D5">
      <w:pPr>
        <w:pStyle w:val="Tekstopmerking"/>
        <w:jc w:val="both"/>
        <w:rPr>
          <w:b/>
          <w:bCs/>
        </w:rPr>
      </w:pPr>
    </w:p>
    <w:p w14:paraId="15C390D4" w14:textId="7743552D" w:rsidR="00127D69" w:rsidRDefault="00127D69" w:rsidP="005358D5">
      <w:pPr>
        <w:pStyle w:val="Tekstopmerking"/>
        <w:jc w:val="both"/>
      </w:pPr>
      <w:r>
        <w:rPr>
          <w:b/>
          <w:bCs/>
        </w:rPr>
        <w:t xml:space="preserve">Toelichting: </w:t>
      </w:r>
      <w:r>
        <w:t>„kleine onderneming’’: een onderneming waar minder dan 50 personen werkzaam zijn en waarvan de jaaromzet of het jaarlijkse balanstotaal 10 miljoen EUR niet overschrijdt.</w:t>
      </w:r>
    </w:p>
    <w:p w14:paraId="0A97C007" w14:textId="77777777" w:rsidR="00127D69" w:rsidRDefault="00127D69" w:rsidP="005358D5">
      <w:pPr>
        <w:pStyle w:val="Tekstopmerking"/>
        <w:jc w:val="both"/>
      </w:pPr>
    </w:p>
    <w:p w14:paraId="10A8ABFE" w14:textId="77777777" w:rsidR="001B206F" w:rsidRDefault="001B206F" w:rsidP="005358D5">
      <w:pPr>
        <w:pStyle w:val="Tekstopmerking"/>
        <w:jc w:val="both"/>
      </w:pPr>
    </w:p>
    <w:p w14:paraId="7FF2AD1A" w14:textId="5B70EF9C" w:rsidR="00BA004D" w:rsidRDefault="00127D69" w:rsidP="00BA004D">
      <w:pPr>
        <w:pStyle w:val="Tekstopmerking"/>
        <w:jc w:val="both"/>
      </w:pPr>
      <w:r>
        <w:rPr>
          <w:b/>
          <w:bCs/>
        </w:rPr>
        <w:t xml:space="preserve">Toelichting: </w:t>
      </w:r>
      <w:r>
        <w:t xml:space="preserve">„innovatieve onderneming’’: </w:t>
      </w:r>
      <w:r w:rsidR="00BA004D">
        <w:t>een onderneming die aan een van de volgende voorwaarden voldoet:</w:t>
      </w:r>
    </w:p>
    <w:p w14:paraId="0A8B4224" w14:textId="77777777" w:rsidR="00BA004D" w:rsidRDefault="00BA004D" w:rsidP="00BA004D">
      <w:pPr>
        <w:pStyle w:val="Tekstopmerking"/>
        <w:jc w:val="both"/>
      </w:pPr>
    </w:p>
    <w:p w14:paraId="25CE895D" w14:textId="580A6D07" w:rsidR="00BA004D" w:rsidRDefault="00BA004D" w:rsidP="00BA004D">
      <w:pPr>
        <w:pStyle w:val="Tekstopmerking"/>
        <w:jc w:val="both"/>
      </w:pPr>
      <w:r>
        <w:t>a) zij kan aan de hand van een door een externe deskundige uitgevoerde evaluatie aantonen dat zij in de voorzienbare toekomst producten, diensten of procedés zal ontwikkelen die nieuw zijn of een wezenlijke verbetering inhouden ten opzichte van de huidige stand van de techniek in deze sector, en die een risico op technologische of industriële mislukking inhouden;</w:t>
      </w:r>
    </w:p>
    <w:p w14:paraId="1B460A0E" w14:textId="77777777" w:rsidR="00BA004D" w:rsidRDefault="00BA004D" w:rsidP="00BA004D">
      <w:pPr>
        <w:pStyle w:val="Tekstopmerking"/>
        <w:jc w:val="both"/>
      </w:pPr>
    </w:p>
    <w:p w14:paraId="4E270BC1" w14:textId="25E68585" w:rsidR="00BA004D" w:rsidRDefault="00BA004D" w:rsidP="00BA004D">
      <w:pPr>
        <w:pStyle w:val="Tekstopmerking"/>
        <w:jc w:val="both"/>
      </w:pPr>
      <w:r>
        <w:t xml:space="preserve">b) haar kosten voor onderzoek en ontwikkeling bedragen ten minste 10 % van haar totale exploitatiekosten in ten minste één van de drie jaren voorafgaande aan de toekenning van de steun of, in het geval van een </w:t>
      </w:r>
      <w:proofErr w:type="spellStart"/>
      <w:r>
        <w:t>start-up</w:t>
      </w:r>
      <w:proofErr w:type="spellEnd"/>
      <w:r>
        <w:t xml:space="preserve"> zonder enige financiële voorgeschiedenis, bij de audit van haar lopende belastingjaar, gecertificeerd door een onafhankelijke accountant;</w:t>
      </w:r>
    </w:p>
    <w:p w14:paraId="4861B9BD" w14:textId="77777777" w:rsidR="00BA004D" w:rsidRDefault="00BA004D" w:rsidP="00BA004D">
      <w:pPr>
        <w:pStyle w:val="Tekstopmerking"/>
        <w:jc w:val="both"/>
      </w:pPr>
    </w:p>
    <w:p w14:paraId="03AEBF98" w14:textId="3107987F" w:rsidR="00BA004D" w:rsidRDefault="00BA004D" w:rsidP="00BA004D">
      <w:pPr>
        <w:pStyle w:val="Tekstopmerking"/>
        <w:jc w:val="both"/>
      </w:pPr>
      <w:r>
        <w:t>c) in de drie jaar voorafgaand aan de toekenning van de steun: i) heeft zij van de Europese Innovatieraad een excellentiekeurmerk gekregen overeenkomstig het Horizon 2020-werkprogramma 2018-2020 dat is vastgesteld bij Uitvoeringsbesluit C(2017) 7124 van de Commissie, of overeenkomstig artikel 2, punt 23, en artikel 15, lid 2, van Verordening (EU) 2021/695 van het Europees Parlement en de Raad; of ii) heeft zij een investering ontvangen van het Fonds van de Europese Innovatieraad, zoals een investering in het kader van het in artikel 48, lid 7, van Verordening (EU) 2021/695 genoemde Accelerator-programma;</w:t>
      </w:r>
    </w:p>
    <w:p w14:paraId="262FE291" w14:textId="77777777" w:rsidR="00BA004D" w:rsidRDefault="00BA004D" w:rsidP="00BA004D">
      <w:pPr>
        <w:pStyle w:val="Tekstopmerking"/>
        <w:jc w:val="both"/>
      </w:pPr>
    </w:p>
    <w:p w14:paraId="26F56F7B" w14:textId="487C77D1" w:rsidR="00BA004D" w:rsidRDefault="00BA004D" w:rsidP="00BA004D">
      <w:pPr>
        <w:pStyle w:val="Tekstopmerking"/>
        <w:jc w:val="both"/>
      </w:pPr>
      <w:r>
        <w:t xml:space="preserve">d) </w:t>
      </w:r>
      <w:r w:rsidRPr="00BA004D">
        <w:t xml:space="preserve">in de drie jaar voorafgaand aan de toekenning van de steun: i) heeft zij deelgenomen aan een actie van het ruimtevaartinitiatief “Cassini” van de Commissie (zoals Cassini Business Accelerator of Cassini Matchmaking); of ii) heeft zij een investering ontvangen uit de Cassini </w:t>
      </w:r>
      <w:proofErr w:type="spellStart"/>
      <w:r w:rsidRPr="00BA004D">
        <w:t>Seed</w:t>
      </w:r>
      <w:proofErr w:type="spellEnd"/>
      <w:r w:rsidRPr="00BA004D">
        <w:t xml:space="preserve"> </w:t>
      </w:r>
      <w:proofErr w:type="spellStart"/>
      <w:r w:rsidRPr="00BA004D">
        <w:t>and</w:t>
      </w:r>
      <w:proofErr w:type="spellEnd"/>
      <w:r w:rsidRPr="00BA004D">
        <w:t xml:space="preserve"> </w:t>
      </w:r>
      <w:proofErr w:type="spellStart"/>
      <w:r w:rsidRPr="00BA004D">
        <w:t>Growth</w:t>
      </w:r>
      <w:proofErr w:type="spellEnd"/>
      <w:r w:rsidRPr="00BA004D">
        <w:t xml:space="preserve"> </w:t>
      </w:r>
      <w:proofErr w:type="spellStart"/>
      <w:r w:rsidRPr="00BA004D">
        <w:t>Funding</w:t>
      </w:r>
      <w:proofErr w:type="spellEnd"/>
      <w:r w:rsidRPr="00BA004D">
        <w:t xml:space="preserve"> Facility, of de </w:t>
      </w:r>
      <w:proofErr w:type="spellStart"/>
      <w:r w:rsidRPr="00BA004D">
        <w:t>InnovFin</w:t>
      </w:r>
      <w:proofErr w:type="spellEnd"/>
      <w:r w:rsidRPr="00BA004D">
        <w:t xml:space="preserve"> Space </w:t>
      </w:r>
      <w:proofErr w:type="spellStart"/>
      <w:r w:rsidRPr="00BA004D">
        <w:t>Equity</w:t>
      </w:r>
      <w:proofErr w:type="spellEnd"/>
      <w:r w:rsidRPr="00BA004D">
        <w:t xml:space="preserve"> Pilot; of iii) heeft zij een Cassini </w:t>
      </w:r>
      <w:proofErr w:type="spellStart"/>
      <w:r w:rsidRPr="00BA004D">
        <w:t>Prize</w:t>
      </w:r>
      <w:proofErr w:type="spellEnd"/>
      <w:r w:rsidRPr="00BA004D">
        <w:t xml:space="preserve"> gekregen; of iv) heeft zij financiering overeenkomstig Verordening (EU) 2021/695 op het gebied van ruimteonderzoek ontvangen resulterend in de oprichting van een </w:t>
      </w:r>
      <w:proofErr w:type="spellStart"/>
      <w:r w:rsidRPr="00BA004D">
        <w:t>start-up</w:t>
      </w:r>
      <w:proofErr w:type="spellEnd"/>
      <w:r w:rsidRPr="00BA004D">
        <w:t>; of v) heeft zij financiering ontvangen als begunstigde van een actie inzake onderzoek en ontwikkeling in het kader van het Europees Defensiefonds overeenkomstig Verordening (EU) 2021/697 van het Europees Parlement en de Raad; of vi) heeft zij financiering ontvangen in het kader van het industrieel ontwikkelingsprogramma voor de Europese defensie overeenkomstig Verordening (EU) 2018/1092 van het Parlement en de Raad;</w:t>
      </w:r>
    </w:p>
    <w:p w14:paraId="621E0DB5" w14:textId="3CFD9DD1" w:rsidR="001B206F" w:rsidRDefault="001B206F" w:rsidP="00BA004D">
      <w:pPr>
        <w:pStyle w:val="Tekstopmerking"/>
        <w:jc w:val="both"/>
      </w:pPr>
    </w:p>
    <w:p w14:paraId="552373A1" w14:textId="6A0D6890" w:rsidR="001B206F" w:rsidRDefault="001B206F" w:rsidP="00BA004D">
      <w:pPr>
        <w:pStyle w:val="Tekstopmerking"/>
        <w:jc w:val="both"/>
      </w:pPr>
      <w:r w:rsidRPr="00E96D30">
        <w:rPr>
          <w:noProof/>
          <w:lang w:eastAsia="nl-NL"/>
        </w:rPr>
        <w:lastRenderedPageBreak/>
        <mc:AlternateContent>
          <mc:Choice Requires="wps">
            <w:drawing>
              <wp:anchor distT="45720" distB="45720" distL="114300" distR="114300" simplePos="0" relativeHeight="251671552" behindDoc="0" locked="0" layoutInCell="1" allowOverlap="1" wp14:anchorId="1BC4EF57" wp14:editId="6372436D">
                <wp:simplePos x="0" y="0"/>
                <wp:positionH relativeFrom="margin">
                  <wp:align>left</wp:align>
                </wp:positionH>
                <wp:positionV relativeFrom="paragraph">
                  <wp:posOffset>23854</wp:posOffset>
                </wp:positionV>
                <wp:extent cx="5405119" cy="634364"/>
                <wp:effectExtent l="0" t="0" r="24765" b="26670"/>
                <wp:wrapTopAndBottom/>
                <wp:docPr id="5" name="Tekstvak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01ABD8F3" w14:textId="7E51E7CB" w:rsidR="00185309" w:rsidRPr="002A62AB" w:rsidRDefault="00185309" w:rsidP="00185309">
                            <w:pPr>
                              <w:rPr>
                                <w:b/>
                                <w:bCs/>
                              </w:rPr>
                            </w:pPr>
                            <w:r w:rsidRPr="002A62AB">
                              <w:rPr>
                                <w:b/>
                                <w:bCs/>
                              </w:rPr>
                              <w:t>Geef hier aan</w:t>
                            </w:r>
                            <w:r w:rsidR="00E96D30">
                              <w:rPr>
                                <w:b/>
                                <w:bCs/>
                              </w:rPr>
                              <w:t xml:space="preserve"> of en zo ja,</w:t>
                            </w:r>
                            <w:r w:rsidRPr="002A62AB">
                              <w:rPr>
                                <w:b/>
                                <w:bCs/>
                              </w:rPr>
                              <w:t xml:space="preserve"> waarom </w:t>
                            </w:r>
                            <w:r>
                              <w:rPr>
                                <w:b/>
                                <w:bCs/>
                              </w:rPr>
                              <w:t xml:space="preserve">wordt voldaan </w:t>
                            </w:r>
                            <w:r w:rsidRPr="002A62AB">
                              <w:rPr>
                                <w:b/>
                                <w:bCs/>
                              </w:rPr>
                              <w:t xml:space="preserve">aan artikel </w:t>
                            </w:r>
                            <w:r w:rsidR="00E96D30">
                              <w:rPr>
                                <w:b/>
                                <w:bCs/>
                              </w:rPr>
                              <w:t>22</w:t>
                            </w:r>
                            <w:r w:rsidRPr="002A62AB">
                              <w:rPr>
                                <w:b/>
                                <w:bCs/>
                              </w:rPr>
                              <w:t>, lid</w:t>
                            </w:r>
                            <w:r w:rsidR="00A628A2">
                              <w:rPr>
                                <w:b/>
                                <w:bCs/>
                              </w:rPr>
                              <w:t xml:space="preserve"> 4 en</w:t>
                            </w:r>
                            <w:r w:rsidRPr="002A62AB">
                              <w:rPr>
                                <w:b/>
                                <w:bCs/>
                              </w:rPr>
                              <w:t xml:space="preserve"> </w:t>
                            </w:r>
                            <w:r w:rsidR="00E96D30">
                              <w:rPr>
                                <w:b/>
                                <w:bCs/>
                              </w:rPr>
                              <w:t>5</w:t>
                            </w:r>
                            <w:r w:rsidRPr="002A62AB">
                              <w:rPr>
                                <w:b/>
                                <w:bCs/>
                              </w:rPr>
                              <w:t>:</w:t>
                            </w:r>
                          </w:p>
                          <w:p w14:paraId="38AEA51D" w14:textId="77777777" w:rsidR="00185309" w:rsidRDefault="00185309" w:rsidP="00185309"/>
                          <w:p w14:paraId="1F012447" w14:textId="77777777" w:rsidR="00185309" w:rsidRDefault="00185309" w:rsidP="00185309"/>
                          <w:p w14:paraId="09D98100" w14:textId="77777777" w:rsidR="00185309" w:rsidRDefault="00185309" w:rsidP="00185309"/>
                          <w:p w14:paraId="7836A23B" w14:textId="77777777" w:rsidR="00185309" w:rsidRDefault="00185309" w:rsidP="00185309"/>
                          <w:p w14:paraId="62FAAB57" w14:textId="77777777" w:rsidR="00185309" w:rsidRDefault="00185309" w:rsidP="00185309"/>
                          <w:p w14:paraId="458C16D3" w14:textId="77777777" w:rsidR="00185309" w:rsidRDefault="00185309" w:rsidP="00185309"/>
                          <w:p w14:paraId="2A547DE9" w14:textId="77777777" w:rsidR="00185309" w:rsidRDefault="00185309" w:rsidP="00185309"/>
                          <w:p w14:paraId="066F24A5" w14:textId="77777777" w:rsidR="00185309" w:rsidRDefault="00185309" w:rsidP="00185309"/>
                          <w:p w14:paraId="70DD8EFA" w14:textId="77777777" w:rsidR="00185309" w:rsidRDefault="00185309" w:rsidP="00185309">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BC4EF57" id="Tekstvak 5" o:spid="_x0000_s1028" type="#_x0000_t202" style="position:absolute;left:0;text-align:left;margin-left:0;margin-top:1.9pt;width:425.6pt;height:49.95pt;z-index:251671552;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">
                <v:textbox style="mso-fit-shape-to-text:t">
                  <w:txbxContent>
                    <w:p w14:paraId="01ABD8F3" w14:textId="7E51E7CB" w:rsidR="00185309" w:rsidRPr="002A62AB" w:rsidRDefault="00185309" w:rsidP="00185309">
                      <w:pPr>
                        <w:rPr>
                          <w:b/>
                          <w:bCs/>
                        </w:rPr>
                      </w:pPr>
                      <w:r w:rsidRPr="002A62AB">
                        <w:rPr>
                          <w:b/>
                          <w:bCs/>
                        </w:rPr>
                        <w:t>Geef hier aan</w:t>
                      </w:r>
                      <w:r w:rsidR="00E96D30">
                        <w:rPr>
                          <w:b/>
                          <w:bCs/>
                        </w:rPr>
                        <w:t xml:space="preserve"> of en zo ja,</w:t>
                      </w:r>
                      <w:r w:rsidRPr="002A62AB">
                        <w:rPr>
                          <w:b/>
                          <w:bCs/>
                        </w:rPr>
                        <w:t xml:space="preserve"> waarom </w:t>
                      </w:r>
                      <w:r>
                        <w:rPr>
                          <w:b/>
                          <w:bCs/>
                        </w:rPr>
                        <w:t xml:space="preserve">wordt voldaan </w:t>
                      </w:r>
                      <w:r w:rsidRPr="002A62AB">
                        <w:rPr>
                          <w:b/>
                          <w:bCs/>
                        </w:rPr>
                        <w:t xml:space="preserve">aan artikel </w:t>
                      </w:r>
                      <w:r w:rsidR="00E96D30">
                        <w:rPr>
                          <w:b/>
                          <w:bCs/>
                        </w:rPr>
                        <w:t>22</w:t>
                      </w:r>
                      <w:r w:rsidRPr="002A62AB">
                        <w:rPr>
                          <w:b/>
                          <w:bCs/>
                        </w:rPr>
                        <w:t>, lid</w:t>
                      </w:r>
                      <w:r w:rsidR="00A628A2">
                        <w:rPr>
                          <w:b/>
                          <w:bCs/>
                        </w:rPr>
                        <w:t xml:space="preserve"> 4 en</w:t>
                      </w:r>
                      <w:r w:rsidRPr="002A62AB">
                        <w:rPr>
                          <w:b/>
                          <w:bCs/>
                        </w:rPr>
                        <w:t xml:space="preserve"> </w:t>
                      </w:r>
                      <w:r w:rsidR="00E96D30">
                        <w:rPr>
                          <w:b/>
                          <w:bCs/>
                        </w:rPr>
                        <w:t>5</w:t>
                      </w:r>
                      <w:r w:rsidRPr="002A62AB">
                        <w:rPr>
                          <w:b/>
                          <w:bCs/>
                        </w:rPr>
                        <w:t>:</w:t>
                      </w:r>
                    </w:p>
                    <w:p w14:paraId="38AEA51D" w14:textId="77777777" w:rsidR="00185309" w:rsidRDefault="00185309" w:rsidP="00185309"/>
                    <w:p w14:paraId="1F012447" w14:textId="77777777" w:rsidR="00185309" w:rsidRDefault="00185309" w:rsidP="00185309"/>
                    <w:p w14:paraId="09D98100" w14:textId="77777777" w:rsidR="00185309" w:rsidRDefault="00185309" w:rsidP="00185309"/>
                    <w:p w14:paraId="7836A23B" w14:textId="77777777" w:rsidR="00185309" w:rsidRDefault="00185309" w:rsidP="00185309"/>
                    <w:p w14:paraId="62FAAB57" w14:textId="77777777" w:rsidR="00185309" w:rsidRDefault="00185309" w:rsidP="00185309"/>
                    <w:p w14:paraId="458C16D3" w14:textId="77777777" w:rsidR="00185309" w:rsidRDefault="00185309" w:rsidP="00185309"/>
                    <w:p w14:paraId="2A547DE9" w14:textId="77777777" w:rsidR="00185309" w:rsidRDefault="00185309" w:rsidP="00185309"/>
                    <w:p w14:paraId="066F24A5" w14:textId="77777777" w:rsidR="00185309" w:rsidRDefault="00185309" w:rsidP="00185309"/>
                    <w:p w14:paraId="70DD8EFA" w14:textId="77777777" w:rsidR="00185309" w:rsidRDefault="00185309" w:rsidP="00185309">
                      <w:r>
                        <w:t xml:space="preserve">  </w:t>
                      </w:r>
                    </w:p>
                  </w:txbxContent>
                </v:textbox>
                <w10:wrap type="topAndBottom" anchorx="margin"/>
              </v:shape>
            </w:pict>
          </mc:Fallback>
        </mc:AlternateContent>
      </w:r>
    </w:p>
    <w:p w14:paraId="482C707F" w14:textId="77777777" w:rsidR="001B206F" w:rsidRDefault="001B206F" w:rsidP="00BA004D">
      <w:pPr>
        <w:pStyle w:val="Tekstopmerking"/>
        <w:jc w:val="both"/>
      </w:pPr>
    </w:p>
    <w:p w14:paraId="7E4B35B8" w14:textId="63EB5CFC" w:rsidR="00C4638A" w:rsidRDefault="00C4638A" w:rsidP="00FB1D53">
      <w:pPr>
        <w:jc w:val="both"/>
        <w:rPr>
          <w:b/>
          <w:bCs/>
          <w:i/>
          <w:iCs/>
          <w:u w:val="single"/>
        </w:rPr>
      </w:pPr>
      <w:r w:rsidRPr="00326FA1">
        <w:rPr>
          <w:b/>
          <w:bCs/>
          <w:i/>
          <w:iCs/>
          <w:u w:val="single"/>
        </w:rPr>
        <w:t xml:space="preserve">Art. </w:t>
      </w:r>
      <w:r>
        <w:rPr>
          <w:b/>
          <w:bCs/>
          <w:i/>
          <w:iCs/>
          <w:u w:val="single"/>
        </w:rPr>
        <w:t>22</w:t>
      </w:r>
      <w:r w:rsidRPr="00326FA1">
        <w:rPr>
          <w:b/>
          <w:bCs/>
          <w:i/>
          <w:iCs/>
          <w:u w:val="single"/>
        </w:rPr>
        <w:t xml:space="preserve">, lid </w:t>
      </w:r>
      <w:r>
        <w:rPr>
          <w:b/>
          <w:bCs/>
          <w:i/>
          <w:iCs/>
          <w:u w:val="single"/>
        </w:rPr>
        <w:t>6:</w:t>
      </w:r>
    </w:p>
    <w:p w14:paraId="5636A2F1" w14:textId="48EC916C" w:rsidR="00C4638A" w:rsidRDefault="00C4638A" w:rsidP="001B206F">
      <w:pPr>
        <w:jc w:val="both"/>
        <w:rPr>
          <w:i/>
          <w:iCs/>
        </w:rPr>
      </w:pPr>
      <w:r w:rsidRPr="00C4638A">
        <w:rPr>
          <w:i/>
          <w:iCs/>
        </w:rPr>
        <w:t>Wanneer een regeling inzake starterssteun via een of meer financiële intermediairs wordt uitgevoerd, zijn de in artikel 21, leden 10, 14, 15, 16 en 17, vastgestelde voorwaarden voor financiële intermediairs van toepassing.</w:t>
      </w:r>
    </w:p>
    <w:p w14:paraId="4089CAAD" w14:textId="77777777" w:rsidR="00C4638A" w:rsidRDefault="00C4638A" w:rsidP="001B206F">
      <w:pPr>
        <w:jc w:val="both"/>
        <w:rPr>
          <w:i/>
          <w:iCs/>
        </w:rPr>
      </w:pPr>
    </w:p>
    <w:p w14:paraId="73FC7B04" w14:textId="1CEE1391" w:rsidR="00C4638A" w:rsidRPr="001B206F" w:rsidRDefault="00C4638A" w:rsidP="001B206F">
      <w:pPr>
        <w:jc w:val="both"/>
      </w:pPr>
      <w:r w:rsidRPr="001B206F">
        <w:t>Ter kennisname, geen toelichting nodig</w:t>
      </w:r>
    </w:p>
    <w:p w14:paraId="1631E9E0" w14:textId="77777777" w:rsidR="00C4638A" w:rsidRDefault="00C4638A" w:rsidP="001B206F">
      <w:pPr>
        <w:jc w:val="both"/>
        <w:rPr>
          <w:i/>
          <w:iCs/>
        </w:rPr>
      </w:pPr>
    </w:p>
    <w:p w14:paraId="2DCF11FF" w14:textId="6A746760" w:rsidR="00C4638A" w:rsidRDefault="00C4638A" w:rsidP="00FB1D53">
      <w:pPr>
        <w:jc w:val="both"/>
        <w:rPr>
          <w:b/>
          <w:bCs/>
          <w:i/>
          <w:iCs/>
          <w:u w:val="single"/>
        </w:rPr>
      </w:pPr>
      <w:r w:rsidRPr="00326FA1">
        <w:rPr>
          <w:b/>
          <w:bCs/>
          <w:i/>
          <w:iCs/>
          <w:u w:val="single"/>
        </w:rPr>
        <w:t xml:space="preserve">Art. </w:t>
      </w:r>
      <w:r>
        <w:rPr>
          <w:b/>
          <w:bCs/>
          <w:i/>
          <w:iCs/>
          <w:u w:val="single"/>
        </w:rPr>
        <w:t>22</w:t>
      </w:r>
      <w:r w:rsidRPr="00326FA1">
        <w:rPr>
          <w:b/>
          <w:bCs/>
          <w:i/>
          <w:iCs/>
          <w:u w:val="single"/>
        </w:rPr>
        <w:t xml:space="preserve">, lid </w:t>
      </w:r>
      <w:r>
        <w:rPr>
          <w:b/>
          <w:bCs/>
          <w:i/>
          <w:iCs/>
          <w:u w:val="single"/>
        </w:rPr>
        <w:t>7:</w:t>
      </w:r>
    </w:p>
    <w:p w14:paraId="47A4963A" w14:textId="77777777" w:rsidR="00B95815" w:rsidRPr="001B206F" w:rsidRDefault="00B95815" w:rsidP="001B206F">
      <w:pPr>
        <w:jc w:val="both"/>
        <w:rPr>
          <w:i/>
          <w:iCs/>
        </w:rPr>
      </w:pPr>
      <w:r w:rsidRPr="001B206F">
        <w:rPr>
          <w:i/>
          <w:iCs/>
        </w:rPr>
        <w:t>Naast de in de leden 3, 4 en 5 vermelde bedragen kunnen regelingen inzake starterssteun de vorm aannemen van een overdracht van intellectueel eigendom (IP), of een verlening van de daarmee samenhangende toegangsrechten, hetzij kosteloos, hetzij onder de marktwaarde. De overdracht of de verlening wordt verricht door een organisatie voor onderzoek en kennisverspreiding in de zin van artikel 2, punt 83, die het onderliggende intellectueel eigendom heeft ontwikkeld door middel van haar eigen onafhankelijke of in samenwerkingsverband verrichte onderzoeks- en ontwikkelingsactiviteit, aan een in aanmerking komende onderneming in de zin van lid 2. De overdracht of de verlening moet aan de volgende voorwaarden voldoen:</w:t>
      </w:r>
    </w:p>
    <w:p w14:paraId="363E34E2" w14:textId="77777777" w:rsidR="00B95815" w:rsidRPr="001B206F" w:rsidRDefault="00B95815" w:rsidP="001B206F">
      <w:pPr>
        <w:jc w:val="both"/>
        <w:rPr>
          <w:i/>
          <w:iCs/>
        </w:rPr>
      </w:pPr>
    </w:p>
    <w:p w14:paraId="52C6F52F" w14:textId="7CD806F0" w:rsidR="00B95815" w:rsidRPr="001B206F" w:rsidRDefault="00B95815" w:rsidP="001B206F">
      <w:pPr>
        <w:jc w:val="both"/>
        <w:rPr>
          <w:i/>
          <w:iCs/>
        </w:rPr>
      </w:pPr>
      <w:r w:rsidRPr="001B206F">
        <w:rPr>
          <w:i/>
          <w:iCs/>
        </w:rPr>
        <w:t>a) het doel van de overdracht van intellectueel eigendom of de verlening van daarmee samenhangende toegangsrechten is om een nieuw product of een nieuwe dienst op de markt te brengen; en</w:t>
      </w:r>
    </w:p>
    <w:p w14:paraId="4B585B05" w14:textId="77777777" w:rsidR="00B95815" w:rsidRPr="001B206F" w:rsidRDefault="00B95815" w:rsidP="001B206F">
      <w:pPr>
        <w:jc w:val="both"/>
        <w:rPr>
          <w:i/>
          <w:iCs/>
        </w:rPr>
      </w:pPr>
    </w:p>
    <w:p w14:paraId="13C317E1" w14:textId="1A8E9947" w:rsidR="00B95815" w:rsidRPr="001B206F" w:rsidRDefault="00B95815" w:rsidP="001B206F">
      <w:pPr>
        <w:jc w:val="both"/>
        <w:rPr>
          <w:i/>
          <w:iCs/>
        </w:rPr>
      </w:pPr>
      <w:r w:rsidRPr="001B206F">
        <w:rPr>
          <w:i/>
          <w:iCs/>
        </w:rPr>
        <w:t>b) de waarde van het intellectueel eigendom wordt tegen de marktprijs vastgesteld, hetgeen het geval is indien deze volgens een van de volgende methoden wordt bepaald:</w:t>
      </w:r>
    </w:p>
    <w:p w14:paraId="116071CE" w14:textId="77777777" w:rsidR="00B95815" w:rsidRPr="001B206F" w:rsidRDefault="00B95815" w:rsidP="001B206F">
      <w:pPr>
        <w:jc w:val="both"/>
        <w:rPr>
          <w:i/>
          <w:iCs/>
        </w:rPr>
      </w:pPr>
    </w:p>
    <w:p w14:paraId="135DE4C5" w14:textId="4B05C73B" w:rsidR="00B95815" w:rsidRPr="001B206F" w:rsidRDefault="00B95815" w:rsidP="001B206F">
      <w:pPr>
        <w:pStyle w:val="Lijstalinea"/>
        <w:numPr>
          <w:ilvl w:val="0"/>
          <w:numId w:val="16"/>
        </w:numPr>
        <w:jc w:val="both"/>
        <w:rPr>
          <w:i/>
          <w:iCs/>
        </w:rPr>
      </w:pPr>
      <w:r w:rsidRPr="001B206F">
        <w:rPr>
          <w:i/>
          <w:iCs/>
        </w:rPr>
        <w:t>het bedrag is bepaald via een open, transparante en niet-discriminerende concurrerende procedure;</w:t>
      </w:r>
    </w:p>
    <w:p w14:paraId="747250D7" w14:textId="77777777" w:rsidR="00B95815" w:rsidRPr="001B206F" w:rsidRDefault="00B95815" w:rsidP="001B206F">
      <w:pPr>
        <w:jc w:val="both"/>
        <w:rPr>
          <w:i/>
          <w:iCs/>
        </w:rPr>
      </w:pPr>
    </w:p>
    <w:p w14:paraId="5F4ED785" w14:textId="48A809CA" w:rsidR="00B95815" w:rsidRPr="001B206F" w:rsidRDefault="00B95815" w:rsidP="001B206F">
      <w:pPr>
        <w:pStyle w:val="Lijstalinea"/>
        <w:numPr>
          <w:ilvl w:val="0"/>
          <w:numId w:val="16"/>
        </w:numPr>
        <w:jc w:val="both"/>
        <w:rPr>
          <w:i/>
          <w:iCs/>
        </w:rPr>
      </w:pPr>
      <w:r w:rsidRPr="001B206F">
        <w:rPr>
          <w:i/>
          <w:iCs/>
        </w:rPr>
        <w:t>een taxatie van een onafhankelijke deskundige bevestigt dat het bedrag ten minste gelijk is aan de marktprijs;</w:t>
      </w:r>
    </w:p>
    <w:p w14:paraId="1BF8C21B" w14:textId="77777777" w:rsidR="00B95815" w:rsidRPr="001B206F" w:rsidRDefault="00B95815" w:rsidP="001B206F">
      <w:pPr>
        <w:jc w:val="both"/>
        <w:rPr>
          <w:i/>
          <w:iCs/>
        </w:rPr>
      </w:pPr>
    </w:p>
    <w:p w14:paraId="4A387A11" w14:textId="432EBA64" w:rsidR="00B95815" w:rsidRPr="001B206F" w:rsidRDefault="00B95815" w:rsidP="001B206F">
      <w:pPr>
        <w:pStyle w:val="Lijstalinea"/>
        <w:numPr>
          <w:ilvl w:val="0"/>
          <w:numId w:val="16"/>
        </w:numPr>
        <w:jc w:val="both"/>
        <w:rPr>
          <w:i/>
          <w:iCs/>
        </w:rPr>
      </w:pPr>
      <w:r w:rsidRPr="001B206F">
        <w:rPr>
          <w:i/>
          <w:iCs/>
        </w:rPr>
        <w:t xml:space="preserve">in gevallen waarin de in aanmerking komende onderneming een voorkeursrecht heeft ten aanzien van het intellectueel eigendom dat in samenwerking met de organisatie voor onderzoek en kennisverspreiding tot stand is gekomen, indien de organisatie voor onderzoek en kennisverspreiding een wederzijds recht uitoefent om derde partijen om een economisch voordeliger bod te vragen zodat de </w:t>
      </w:r>
      <w:r w:rsidRPr="001B206F">
        <w:rPr>
          <w:i/>
          <w:iCs/>
        </w:rPr>
        <w:lastRenderedPageBreak/>
        <w:t>samenwerkende in aanmerking komende onderneming haar bod daarmee in lijn moet brengen.</w:t>
      </w:r>
    </w:p>
    <w:p w14:paraId="1464588B" w14:textId="77777777" w:rsidR="00B95815" w:rsidRPr="001B206F" w:rsidRDefault="00B95815" w:rsidP="001B206F">
      <w:pPr>
        <w:jc w:val="both"/>
        <w:rPr>
          <w:i/>
          <w:iCs/>
        </w:rPr>
      </w:pPr>
    </w:p>
    <w:p w14:paraId="73AFCB32" w14:textId="3E566B6F" w:rsidR="00B95815" w:rsidRPr="001B206F" w:rsidRDefault="00B95815" w:rsidP="001B206F">
      <w:pPr>
        <w:jc w:val="both"/>
        <w:rPr>
          <w:i/>
          <w:iCs/>
        </w:rPr>
      </w:pPr>
      <w:r w:rsidRPr="001B206F">
        <w:rPr>
          <w:i/>
          <w:iCs/>
        </w:rPr>
        <w:t>De waarde van een — zowel financiële als niet-financiële — bijdrage van de in aanmerking komende onderneming in de kosten van de activiteiten van de organisatie voor onderzoek en kennisverspreiding die het betrokken intellectueel eigendom hebben opgeleverd, kan op de in dit punt genoemde waarde van het intellectueel eigendom in mindering worden gebracht.</w:t>
      </w:r>
    </w:p>
    <w:p w14:paraId="613755BD" w14:textId="77777777" w:rsidR="00B95815" w:rsidRPr="001B206F" w:rsidRDefault="00B95815" w:rsidP="001B206F">
      <w:pPr>
        <w:jc w:val="both"/>
        <w:rPr>
          <w:i/>
          <w:iCs/>
        </w:rPr>
      </w:pPr>
    </w:p>
    <w:p w14:paraId="50FA6475" w14:textId="11492F39" w:rsidR="00C4638A" w:rsidRPr="001B206F" w:rsidRDefault="00B95815" w:rsidP="001B206F">
      <w:pPr>
        <w:jc w:val="both"/>
        <w:rPr>
          <w:i/>
          <w:iCs/>
        </w:rPr>
      </w:pPr>
      <w:r w:rsidRPr="001B206F">
        <w:rPr>
          <w:i/>
          <w:iCs/>
        </w:rPr>
        <w:t>c) het steunbedrag van de overdracht van intellectueel eigendom of de verlening van de daarmee samenhangende toegangsrechten mag op grond van dit lid niet meer dan 1 miljoen EUR bedragen. Het steunbedrag komt overeen met de waarde van het in punt b) bedoelde intellectueel eigendom, na aftrek van de in de laatste zin van punt b) bedoelde vermindering en na aftrek van elke aan de begunstigde van dat intellectueel eigendom verschuldigde vergoeding. De waarde van het in punt b) bedoelde intellectueel eigendom kan meer dan 1 miljoen EUR bedragen, in welk geval dit extra bedrag door de in aanmerking komende onderneming met eigen middelen of met andere middelen kan worden gedekt.</w:t>
      </w:r>
    </w:p>
    <w:p w14:paraId="499BE911" w14:textId="7AFA387A" w:rsidR="00C4638A" w:rsidRDefault="00C4638A" w:rsidP="001B206F">
      <w:pPr>
        <w:jc w:val="both"/>
      </w:pPr>
    </w:p>
    <w:p w14:paraId="3C17F893" w14:textId="4D35884B" w:rsidR="00B95815" w:rsidRDefault="00B95815" w:rsidP="00E7133A">
      <w:r w:rsidRPr="00E96D30">
        <w:rPr>
          <w:noProof/>
          <w:lang w:eastAsia="nl-NL"/>
        </w:rPr>
        <mc:AlternateContent>
          <mc:Choice Requires="wps">
            <w:drawing>
              <wp:anchor distT="45720" distB="45720" distL="114300" distR="114300" simplePos="0" relativeHeight="251675648" behindDoc="0" locked="0" layoutInCell="1" allowOverlap="1" wp14:anchorId="19BA920B" wp14:editId="25817FF2">
                <wp:simplePos x="0" y="0"/>
                <wp:positionH relativeFrom="margin">
                  <wp:posOffset>0</wp:posOffset>
                </wp:positionH>
                <wp:positionV relativeFrom="paragraph">
                  <wp:posOffset>220345</wp:posOffset>
                </wp:positionV>
                <wp:extent cx="5405119" cy="634364"/>
                <wp:effectExtent l="0" t="0" r="24765" b="26670"/>
                <wp:wrapTopAndBottom/>
                <wp:docPr id="923350757" name="Tekstvak 9233507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3F715D7E" w14:textId="61596F5E" w:rsidR="00B95815" w:rsidRPr="002A62AB" w:rsidRDefault="00B95815" w:rsidP="00B95815">
                            <w:pPr>
                              <w:rPr>
                                <w:b/>
                                <w:bCs/>
                              </w:rPr>
                            </w:pPr>
                            <w:r w:rsidRPr="002A62AB">
                              <w:rPr>
                                <w:b/>
                                <w:bCs/>
                              </w:rPr>
                              <w:t>Geef hier aan</w:t>
                            </w:r>
                            <w:r>
                              <w:rPr>
                                <w:b/>
                                <w:bCs/>
                              </w:rPr>
                              <w:t xml:space="preserve"> of en zo ja,</w:t>
                            </w:r>
                            <w:r w:rsidRPr="002A62AB">
                              <w:rPr>
                                <w:b/>
                                <w:bCs/>
                              </w:rPr>
                              <w:t xml:space="preserve"> waarom </w:t>
                            </w:r>
                            <w:r>
                              <w:rPr>
                                <w:b/>
                                <w:bCs/>
                              </w:rPr>
                              <w:t xml:space="preserve">wordt voldaan </w:t>
                            </w:r>
                            <w:r w:rsidRPr="002A62AB">
                              <w:rPr>
                                <w:b/>
                                <w:bCs/>
                              </w:rPr>
                              <w:t xml:space="preserve">aan artikel </w:t>
                            </w:r>
                            <w:r>
                              <w:rPr>
                                <w:b/>
                                <w:bCs/>
                              </w:rPr>
                              <w:t>22</w:t>
                            </w:r>
                            <w:r w:rsidRPr="002A62AB">
                              <w:rPr>
                                <w:b/>
                                <w:bCs/>
                              </w:rPr>
                              <w:t>, lid</w:t>
                            </w:r>
                            <w:r>
                              <w:rPr>
                                <w:b/>
                                <w:bCs/>
                              </w:rPr>
                              <w:t xml:space="preserve"> 7</w:t>
                            </w:r>
                            <w:r w:rsidRPr="002A62AB">
                              <w:rPr>
                                <w:b/>
                                <w:bCs/>
                              </w:rPr>
                              <w:t>:</w:t>
                            </w:r>
                          </w:p>
                          <w:p w14:paraId="7B1C880E" w14:textId="77777777" w:rsidR="00B95815" w:rsidRDefault="00B95815" w:rsidP="00B95815"/>
                          <w:p w14:paraId="109C86C3" w14:textId="77777777" w:rsidR="00B95815" w:rsidRDefault="00B95815" w:rsidP="00B95815"/>
                          <w:p w14:paraId="5FEA9C1D" w14:textId="77777777" w:rsidR="00B95815" w:rsidRDefault="00B95815" w:rsidP="00B95815"/>
                          <w:p w14:paraId="4673E3FE" w14:textId="77777777" w:rsidR="00B95815" w:rsidRDefault="00B95815" w:rsidP="00B95815"/>
                          <w:p w14:paraId="66FE70D8" w14:textId="77777777" w:rsidR="00B95815" w:rsidRDefault="00B95815" w:rsidP="00B95815"/>
                          <w:p w14:paraId="4A3C0C0C" w14:textId="77777777" w:rsidR="00B95815" w:rsidRDefault="00B95815" w:rsidP="00B95815"/>
                          <w:p w14:paraId="7CA712AE" w14:textId="77777777" w:rsidR="00B95815" w:rsidRDefault="00B95815" w:rsidP="00B95815"/>
                          <w:p w14:paraId="308493C0" w14:textId="77777777" w:rsidR="00B95815" w:rsidRDefault="00B95815" w:rsidP="00B95815"/>
                          <w:p w14:paraId="6924EE03" w14:textId="77777777" w:rsidR="00B95815" w:rsidRDefault="00B95815" w:rsidP="00B95815">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9BA920B" id="Tekstvak 923350757" o:spid="_x0000_s1029" type="#_x0000_t202" style="position:absolute;margin-left:0;margin-top:17.35pt;width:425.6pt;height:49.95pt;z-index:25167564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">
                <v:textbox style="mso-fit-shape-to-text:t">
                  <w:txbxContent>
                    <w:p w14:paraId="3F715D7E" w14:textId="61596F5E" w:rsidR="00B95815" w:rsidRPr="002A62AB" w:rsidRDefault="00B95815" w:rsidP="00B95815">
                      <w:pPr>
                        <w:rPr>
                          <w:b/>
                          <w:bCs/>
                        </w:rPr>
                      </w:pPr>
                      <w:r w:rsidRPr="002A62AB">
                        <w:rPr>
                          <w:b/>
                          <w:bCs/>
                        </w:rPr>
                        <w:t>Geef hier aan</w:t>
                      </w:r>
                      <w:r>
                        <w:rPr>
                          <w:b/>
                          <w:bCs/>
                        </w:rPr>
                        <w:t xml:space="preserve"> of en zo ja,</w:t>
                      </w:r>
                      <w:r w:rsidRPr="002A62AB">
                        <w:rPr>
                          <w:b/>
                          <w:bCs/>
                        </w:rPr>
                        <w:t xml:space="preserve"> waarom </w:t>
                      </w:r>
                      <w:r>
                        <w:rPr>
                          <w:b/>
                          <w:bCs/>
                        </w:rPr>
                        <w:t xml:space="preserve">wordt voldaan </w:t>
                      </w:r>
                      <w:r w:rsidRPr="002A62AB">
                        <w:rPr>
                          <w:b/>
                          <w:bCs/>
                        </w:rPr>
                        <w:t xml:space="preserve">aan artikel </w:t>
                      </w:r>
                      <w:r>
                        <w:rPr>
                          <w:b/>
                          <w:bCs/>
                        </w:rPr>
                        <w:t>22</w:t>
                      </w:r>
                      <w:r w:rsidRPr="002A62AB">
                        <w:rPr>
                          <w:b/>
                          <w:bCs/>
                        </w:rPr>
                        <w:t>, lid</w:t>
                      </w:r>
                      <w:r>
                        <w:rPr>
                          <w:b/>
                          <w:bCs/>
                        </w:rPr>
                        <w:t xml:space="preserve"> 7</w:t>
                      </w:r>
                      <w:r w:rsidRPr="002A62AB">
                        <w:rPr>
                          <w:b/>
                          <w:bCs/>
                        </w:rPr>
                        <w:t>:</w:t>
                      </w:r>
                    </w:p>
                    <w:p w14:paraId="7B1C880E" w14:textId="77777777" w:rsidR="00B95815" w:rsidRDefault="00B95815" w:rsidP="00B95815"/>
                    <w:p w14:paraId="109C86C3" w14:textId="77777777" w:rsidR="00B95815" w:rsidRDefault="00B95815" w:rsidP="00B95815"/>
                    <w:p w14:paraId="5FEA9C1D" w14:textId="77777777" w:rsidR="00B95815" w:rsidRDefault="00B95815" w:rsidP="00B95815"/>
                    <w:p w14:paraId="4673E3FE" w14:textId="77777777" w:rsidR="00B95815" w:rsidRDefault="00B95815" w:rsidP="00B95815"/>
                    <w:p w14:paraId="66FE70D8" w14:textId="77777777" w:rsidR="00B95815" w:rsidRDefault="00B95815" w:rsidP="00B95815"/>
                    <w:p w14:paraId="4A3C0C0C" w14:textId="77777777" w:rsidR="00B95815" w:rsidRDefault="00B95815" w:rsidP="00B95815"/>
                    <w:p w14:paraId="7CA712AE" w14:textId="77777777" w:rsidR="00B95815" w:rsidRDefault="00B95815" w:rsidP="00B95815"/>
                    <w:p w14:paraId="308493C0" w14:textId="77777777" w:rsidR="00B95815" w:rsidRDefault="00B95815" w:rsidP="00B95815"/>
                    <w:p w14:paraId="6924EE03" w14:textId="77777777" w:rsidR="00B95815" w:rsidRDefault="00B95815" w:rsidP="00B95815">
                      <w:r>
                        <w:t xml:space="preserve">  </w:t>
                      </w:r>
                    </w:p>
                  </w:txbxContent>
                </v:textbox>
                <w10:wrap type="topAndBottom" anchorx="margin"/>
              </v:shape>
            </w:pict>
          </mc:Fallback>
        </mc:AlternateContent>
      </w:r>
    </w:p>
    <w:p w14:paraId="149BBD7A" w14:textId="77777777" w:rsidR="00C4638A" w:rsidRDefault="00C4638A" w:rsidP="00E7133A"/>
    <w:p w14:paraId="447B96F7" w14:textId="2B5BE4F5" w:rsidR="00D1166C" w:rsidRPr="00E96D30" w:rsidRDefault="00D1166C" w:rsidP="00E7133A"/>
    <w:sectPr w:rsidR="00D1166C" w:rsidRPr="00E96D30" w:rsidSect="00C76D71">
      <w:footerReference w:type="default" r:id="rId12"/>
      <w:pgSz w:w="11906" w:h="16838" w:code="9"/>
      <w:pgMar w:top="1276" w:right="226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733438" w14:textId="77777777" w:rsidR="00102CAF" w:rsidRDefault="00102CAF" w:rsidP="00DD409F">
      <w:pPr>
        <w:spacing w:line="240" w:lineRule="auto"/>
      </w:pPr>
      <w:r>
        <w:separator/>
      </w:r>
    </w:p>
  </w:endnote>
  <w:endnote w:type="continuationSeparator" w:id="0">
    <w:p w14:paraId="56A29F86" w14:textId="77777777" w:rsidR="00102CAF" w:rsidRDefault="00102CAF" w:rsidP="00DD40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461E8" w14:textId="1D36E210" w:rsidR="005F644F" w:rsidRDefault="005F644F" w:rsidP="005F644F">
    <w:pPr>
      <w:pStyle w:val="Voettekst"/>
      <w:jc w:val="both"/>
      <w:rPr>
        <w:rFonts w:asciiTheme="minorHAnsi" w:hAnsiTheme="minorHAnsi" w:cstheme="minorHAnsi"/>
        <w:b/>
        <w:bCs/>
        <w:color w:val="004A99"/>
      </w:rPr>
    </w:pPr>
    <w:r>
      <w:rPr>
        <w:noProof/>
      </w:rPr>
      <w:drawing>
        <wp:anchor distT="0" distB="0" distL="114300" distR="114300" simplePos="0" relativeHeight="251659264" behindDoc="0" locked="0" layoutInCell="1" allowOverlap="1" wp14:anchorId="66902124" wp14:editId="11BB0DF0">
          <wp:simplePos x="0" y="0"/>
          <wp:positionH relativeFrom="column">
            <wp:posOffset>4211955</wp:posOffset>
          </wp:positionH>
          <wp:positionV relativeFrom="paragraph">
            <wp:posOffset>-44450</wp:posOffset>
          </wp:positionV>
          <wp:extent cx="2313940" cy="414020"/>
          <wp:effectExtent l="0" t="0" r="0" b="5080"/>
          <wp:wrapThrough wrapText="bothSides">
            <wp:wrapPolygon edited="0">
              <wp:start x="0" y="0"/>
              <wp:lineTo x="0" y="20871"/>
              <wp:lineTo x="5690" y="20871"/>
              <wp:lineTo x="6935" y="20871"/>
              <wp:lineTo x="16182" y="16896"/>
              <wp:lineTo x="16182" y="15902"/>
              <wp:lineTo x="19383" y="6957"/>
              <wp:lineTo x="18850" y="2982"/>
              <wp:lineTo x="5690" y="0"/>
              <wp:lineTo x="0" y="0"/>
            </wp:wrapPolygon>
          </wp:wrapThrough>
          <wp:docPr id="4" name="Afbeelding 4" descr="Europees Logo met tekst medegefinancierd door de Europese Uni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4" descr="Europees Logo met tekst medegefinancierd door de Europese Unie&#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13940" cy="414020"/>
                  </a:xfrm>
                  <a:prstGeom prst="rect">
                    <a:avLst/>
                  </a:prstGeom>
                  <a:noFill/>
                </pic:spPr>
              </pic:pic>
            </a:graphicData>
          </a:graphic>
          <wp14:sizeRelH relativeFrom="page">
            <wp14:pctWidth>0</wp14:pctWidth>
          </wp14:sizeRelH>
          <wp14:sizeRelV relativeFrom="page">
            <wp14:pctHeight>0</wp14:pctHeight>
          </wp14:sizeRelV>
        </wp:anchor>
      </w:drawing>
    </w:r>
    <w:r>
      <w:rPr>
        <w:rFonts w:asciiTheme="minorHAnsi" w:hAnsiTheme="minorHAnsi" w:cstheme="minorHAnsi"/>
        <w:b/>
        <w:bCs/>
        <w:color w:val="004A99"/>
      </w:rPr>
      <w:t xml:space="preserve">Programma </w:t>
    </w:r>
    <w:r w:rsidR="00275F63">
      <w:rPr>
        <w:rFonts w:asciiTheme="minorHAnsi" w:hAnsiTheme="minorHAnsi" w:cstheme="minorHAnsi"/>
        <w:b/>
        <w:bCs/>
        <w:color w:val="004A99"/>
      </w:rPr>
      <w:t>JTF</w:t>
    </w:r>
    <w:r>
      <w:rPr>
        <w:rFonts w:asciiTheme="minorHAnsi" w:hAnsiTheme="minorHAnsi" w:cstheme="minorHAnsi"/>
        <w:b/>
        <w:bCs/>
        <w:color w:val="004A99"/>
      </w:rPr>
      <w:t xml:space="preserve"> 2021-2027</w:t>
    </w:r>
  </w:p>
  <w:p w14:paraId="195020F9" w14:textId="77777777" w:rsidR="00492B69" w:rsidRPr="005F644F" w:rsidRDefault="00492B69" w:rsidP="005F644F">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3D8D51" w14:textId="77777777" w:rsidR="00102CAF" w:rsidRPr="00571B71" w:rsidRDefault="00275F63" w:rsidP="00571B71">
      <w:pPr>
        <w:spacing w:line="240" w:lineRule="auto"/>
        <w:rPr>
          <w:sz w:val="14"/>
        </w:rPr>
      </w:pPr>
      <w:r>
        <w:rPr>
          <w:sz w:val="14"/>
        </w:rPr>
        <w:pict w14:anchorId="122F5AA2">
          <v:rect id="_x0000_i1025" style="width:453.6pt;height:1pt" o:hralign="center" o:hrstd="t" o:hrnoshade="t" o:hr="t" fillcolor="black [3213]" stroked="f"/>
        </w:pict>
      </w:r>
    </w:p>
  </w:footnote>
  <w:footnote w:type="continuationSeparator" w:id="0">
    <w:p w14:paraId="7347C7CD" w14:textId="77777777" w:rsidR="00102CAF" w:rsidRPr="00571B71" w:rsidRDefault="00102CAF" w:rsidP="00DD409F">
      <w:pPr>
        <w:spacing w:line="240" w:lineRule="auto"/>
        <w:rPr>
          <w:sz w:val="14"/>
        </w:rPr>
      </w:pPr>
      <w:r w:rsidRPr="00571B71">
        <w:rPr>
          <w:sz w:val="14"/>
        </w:rPr>
        <w:continuationSeparator/>
      </w:r>
    </w:p>
  </w:footnote>
  <w:footnote w:type="continuationNotice" w:id="1">
    <w:p w14:paraId="6F31F187" w14:textId="77777777" w:rsidR="00102CAF" w:rsidRPr="00571B71" w:rsidRDefault="00102CAF" w:rsidP="00AC7021">
      <w:pPr>
        <w:spacing w:line="240" w:lineRule="auto"/>
        <w:ind w:left="284" w:hanging="284"/>
        <w:rPr>
          <w:rFonts w:cs="Arial"/>
          <w:sz w:val="14"/>
          <w:szCs w:val="14"/>
        </w:rPr>
      </w:pPr>
    </w:p>
  </w:footnote>
  <w:footnote w:id="2">
    <w:p w14:paraId="1F904EE6" w14:textId="77777777" w:rsidR="0016623E" w:rsidRDefault="0016623E" w:rsidP="0016623E">
      <w:pPr>
        <w:pStyle w:val="Voetnoottekst"/>
      </w:pPr>
      <w:r>
        <w:rPr>
          <w:rStyle w:val="Voetnootmarkering"/>
        </w:rPr>
        <w:footnoteRef/>
      </w:r>
      <w:r>
        <w:t xml:space="preserve"> Zie de website van de Beheerautoriteit voor een overzichtskaart van de a- en c-steungebieden in de betreffende regio.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33A43"/>
    <w:multiLevelType w:val="hybridMultilevel"/>
    <w:tmpl w:val="1CE8761C"/>
    <w:lvl w:ilvl="0" w:tplc="FB50DCAE">
      <w:start w:val="1"/>
      <w:numFmt w:val="decimal"/>
      <w:lvlText w:val="%1.1.1"/>
      <w:lvlJc w:val="left"/>
      <w:pPr>
        <w:tabs>
          <w:tab w:val="num" w:pos="851"/>
        </w:tabs>
        <w:ind w:left="851" w:hanging="851"/>
      </w:pPr>
      <w:rPr>
        <w:rFonts w:ascii="Arial" w:hAnsi="Arial" w:hint="default"/>
        <w:b w:val="0"/>
        <w:i w:val="0"/>
        <w:sz w:val="20"/>
        <w:szCs w:val="20"/>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1" w15:restartNumberingAfterBreak="0">
    <w:nsid w:val="07AA3B4F"/>
    <w:multiLevelType w:val="hybridMultilevel"/>
    <w:tmpl w:val="D422A4BA"/>
    <w:lvl w:ilvl="0" w:tplc="E9B459DC">
      <w:start w:val="1"/>
      <w:numFmt w:val="decimal"/>
      <w:pStyle w:val="Lijstnummers"/>
      <w:lvlText w:val="%1"/>
      <w:lvlJc w:val="left"/>
      <w:pPr>
        <w:tabs>
          <w:tab w:val="num" w:pos="284"/>
        </w:tabs>
        <w:ind w:left="284" w:hanging="284"/>
      </w:pPr>
      <w:rPr>
        <w:rFonts w:ascii="Georgia" w:hAnsi="Georgia" w:hint="default"/>
        <w:b w:val="0"/>
        <w:i w:val="0"/>
        <w:sz w:val="19"/>
        <w:szCs w:val="19"/>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2" w15:restartNumberingAfterBreak="0">
    <w:nsid w:val="14FE1A6F"/>
    <w:multiLevelType w:val="hybridMultilevel"/>
    <w:tmpl w:val="19B23282"/>
    <w:lvl w:ilvl="0" w:tplc="E200DF5A">
      <w:start w:val="1"/>
      <w:numFmt w:val="decimal"/>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73E56D4"/>
    <w:multiLevelType w:val="hybridMultilevel"/>
    <w:tmpl w:val="B5840CB0"/>
    <w:lvl w:ilvl="0" w:tplc="F1169F5C">
      <w:start w:val="1"/>
      <w:numFmt w:val="decimal"/>
      <w:lvlText w:val="%1.1.1"/>
      <w:lvlJc w:val="left"/>
      <w:pPr>
        <w:ind w:left="1571" w:hanging="360"/>
      </w:pPr>
      <w:rPr>
        <w:rFonts w:ascii="Arial" w:hAnsi="Arial" w:hint="default"/>
        <w:b w:val="0"/>
        <w:i w:val="0"/>
        <w:sz w:val="24"/>
      </w:rPr>
    </w:lvl>
    <w:lvl w:ilvl="1" w:tplc="04130019" w:tentative="1">
      <w:start w:val="1"/>
      <w:numFmt w:val="lowerLetter"/>
      <w:lvlText w:val="%2."/>
      <w:lvlJc w:val="left"/>
      <w:pPr>
        <w:ind w:left="2291" w:hanging="360"/>
      </w:pPr>
    </w:lvl>
    <w:lvl w:ilvl="2" w:tplc="0413001B" w:tentative="1">
      <w:start w:val="1"/>
      <w:numFmt w:val="lowerRoman"/>
      <w:lvlText w:val="%3."/>
      <w:lvlJc w:val="right"/>
      <w:pPr>
        <w:ind w:left="3011" w:hanging="180"/>
      </w:pPr>
    </w:lvl>
    <w:lvl w:ilvl="3" w:tplc="0413000F" w:tentative="1">
      <w:start w:val="1"/>
      <w:numFmt w:val="decimal"/>
      <w:lvlText w:val="%4."/>
      <w:lvlJc w:val="left"/>
      <w:pPr>
        <w:ind w:left="3731" w:hanging="360"/>
      </w:pPr>
    </w:lvl>
    <w:lvl w:ilvl="4" w:tplc="04130019" w:tentative="1">
      <w:start w:val="1"/>
      <w:numFmt w:val="lowerLetter"/>
      <w:lvlText w:val="%5."/>
      <w:lvlJc w:val="left"/>
      <w:pPr>
        <w:ind w:left="4451" w:hanging="360"/>
      </w:pPr>
    </w:lvl>
    <w:lvl w:ilvl="5" w:tplc="0413001B" w:tentative="1">
      <w:start w:val="1"/>
      <w:numFmt w:val="lowerRoman"/>
      <w:lvlText w:val="%6."/>
      <w:lvlJc w:val="right"/>
      <w:pPr>
        <w:ind w:left="5171" w:hanging="180"/>
      </w:pPr>
    </w:lvl>
    <w:lvl w:ilvl="6" w:tplc="0413000F" w:tentative="1">
      <w:start w:val="1"/>
      <w:numFmt w:val="decimal"/>
      <w:lvlText w:val="%7."/>
      <w:lvlJc w:val="left"/>
      <w:pPr>
        <w:ind w:left="5891" w:hanging="360"/>
      </w:pPr>
    </w:lvl>
    <w:lvl w:ilvl="7" w:tplc="04130019" w:tentative="1">
      <w:start w:val="1"/>
      <w:numFmt w:val="lowerLetter"/>
      <w:lvlText w:val="%8."/>
      <w:lvlJc w:val="left"/>
      <w:pPr>
        <w:ind w:left="6611" w:hanging="360"/>
      </w:pPr>
    </w:lvl>
    <w:lvl w:ilvl="8" w:tplc="0413001B" w:tentative="1">
      <w:start w:val="1"/>
      <w:numFmt w:val="lowerRoman"/>
      <w:lvlText w:val="%9."/>
      <w:lvlJc w:val="right"/>
      <w:pPr>
        <w:ind w:left="7331" w:hanging="180"/>
      </w:pPr>
    </w:lvl>
  </w:abstractNum>
  <w:abstractNum w:abstractNumId="4" w15:restartNumberingAfterBreak="0">
    <w:nsid w:val="24603041"/>
    <w:multiLevelType w:val="multilevel"/>
    <w:tmpl w:val="E95C21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89C21DC"/>
    <w:multiLevelType w:val="hybridMultilevel"/>
    <w:tmpl w:val="7C7C0EF0"/>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30821DC6"/>
    <w:multiLevelType w:val="hybridMultilevel"/>
    <w:tmpl w:val="C7B4CD64"/>
    <w:lvl w:ilvl="0" w:tplc="2A96165A">
      <w:start w:val="1"/>
      <w:numFmt w:val="decimal"/>
      <w:lvlText w:val="%1"/>
      <w:lvlJc w:val="left"/>
      <w:pPr>
        <w:ind w:left="720" w:hanging="360"/>
      </w:pPr>
      <w:rPr>
        <w:rFonts w:ascii="Arial" w:hAnsi="Arial" w:hint="default"/>
        <w:b/>
        <w:i w:val="0"/>
        <w:sz w:val="18"/>
        <w:szCs w:val="18"/>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39F664E5"/>
    <w:multiLevelType w:val="multilevel"/>
    <w:tmpl w:val="D6CC1128"/>
    <w:lvl w:ilvl="0">
      <w:start w:val="1"/>
      <w:numFmt w:val="decimal"/>
      <w:pStyle w:val="Kop1"/>
      <w:lvlText w:val="%1"/>
      <w:lvlJc w:val="left"/>
      <w:pPr>
        <w:ind w:left="851" w:hanging="851"/>
      </w:pPr>
      <w:rPr>
        <w:rFonts w:ascii="Arial" w:hAnsi="Arial" w:hint="default"/>
        <w:b w:val="0"/>
        <w:i w:val="0"/>
        <w:sz w:val="24"/>
      </w:rPr>
    </w:lvl>
    <w:lvl w:ilvl="1">
      <w:start w:val="1"/>
      <w:numFmt w:val="decimal"/>
      <w:pStyle w:val="Kop2"/>
      <w:lvlText w:val="%1.%2"/>
      <w:lvlJc w:val="left"/>
      <w:pPr>
        <w:ind w:left="851" w:hanging="851"/>
      </w:pPr>
      <w:rPr>
        <w:rFonts w:hint="default"/>
      </w:rPr>
    </w:lvl>
    <w:lvl w:ilvl="2">
      <w:start w:val="1"/>
      <w:numFmt w:val="decimal"/>
      <w:pStyle w:val="Kop3"/>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pStyle w:val="Kop5"/>
      <w:lvlText w:val="%1.%2.%3.%4.%5"/>
      <w:lvlJc w:val="left"/>
      <w:pPr>
        <w:ind w:left="851" w:hanging="851"/>
      </w:pPr>
      <w:rPr>
        <w:rFonts w:hint="default"/>
      </w:rPr>
    </w:lvl>
    <w:lvl w:ilvl="5">
      <w:start w:val="1"/>
      <w:numFmt w:val="decimal"/>
      <w:pStyle w:val="Kop6"/>
      <w:lvlText w:val="%1.%2.%3.%4.%5.%6"/>
      <w:lvlJc w:val="left"/>
      <w:pPr>
        <w:ind w:left="851" w:hanging="851"/>
      </w:pPr>
      <w:rPr>
        <w:rFonts w:hint="default"/>
      </w:rPr>
    </w:lvl>
    <w:lvl w:ilvl="6">
      <w:start w:val="1"/>
      <w:numFmt w:val="decimal"/>
      <w:pStyle w:val="Kop7"/>
      <w:lvlText w:val="%1.%2.%3.%4.%5.%6.%7"/>
      <w:lvlJc w:val="left"/>
      <w:pPr>
        <w:ind w:left="851" w:hanging="851"/>
      </w:pPr>
      <w:rPr>
        <w:rFonts w:hint="default"/>
      </w:rPr>
    </w:lvl>
    <w:lvl w:ilvl="7">
      <w:start w:val="1"/>
      <w:numFmt w:val="decimal"/>
      <w:pStyle w:val="Kop8"/>
      <w:lvlText w:val="%1.%2.%3.%4.%5.%6.%7.%8"/>
      <w:lvlJc w:val="left"/>
      <w:pPr>
        <w:ind w:left="851" w:hanging="851"/>
      </w:pPr>
      <w:rPr>
        <w:rFonts w:hint="default"/>
      </w:rPr>
    </w:lvl>
    <w:lvl w:ilvl="8">
      <w:start w:val="1"/>
      <w:numFmt w:val="decimal"/>
      <w:pStyle w:val="Kop9"/>
      <w:lvlText w:val="%1.%2.%3.%4.%5.%6.%7.%8.%9"/>
      <w:lvlJc w:val="left"/>
      <w:pPr>
        <w:ind w:left="851" w:hanging="851"/>
      </w:pPr>
      <w:rPr>
        <w:rFonts w:hint="default"/>
      </w:rPr>
    </w:lvl>
  </w:abstractNum>
  <w:abstractNum w:abstractNumId="8" w15:restartNumberingAfterBreak="0">
    <w:nsid w:val="3AAF055E"/>
    <w:multiLevelType w:val="hybridMultilevel"/>
    <w:tmpl w:val="A7643C22"/>
    <w:lvl w:ilvl="0" w:tplc="3E3E6226">
      <w:start w:val="1"/>
      <w:numFmt w:val="decimal"/>
      <w:lvlText w:val="%1"/>
      <w:lvlJc w:val="left"/>
      <w:pPr>
        <w:ind w:left="1215" w:hanging="85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403447EF"/>
    <w:multiLevelType w:val="hybridMultilevel"/>
    <w:tmpl w:val="D6ACFEF4"/>
    <w:lvl w:ilvl="0" w:tplc="B83080B8">
      <w:numFmt w:val="bullet"/>
      <w:lvlText w:val="-"/>
      <w:lvlJc w:val="left"/>
      <w:pPr>
        <w:ind w:left="1440" w:hanging="360"/>
      </w:pPr>
      <w:rPr>
        <w:rFonts w:ascii="Georgia" w:eastAsia="Times New Roman" w:hAnsi="Georgia" w:cs="Aria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0" w15:restartNumberingAfterBreak="0">
    <w:nsid w:val="407919D8"/>
    <w:multiLevelType w:val="hybridMultilevel"/>
    <w:tmpl w:val="5008B37E"/>
    <w:lvl w:ilvl="0" w:tplc="A23EA0CC">
      <w:start w:val="1"/>
      <w:numFmt w:val="bullet"/>
      <w:lvlText w:val=""/>
      <w:lvlJc w:val="left"/>
      <w:pPr>
        <w:ind w:left="284" w:hanging="284"/>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4A903704"/>
    <w:multiLevelType w:val="hybridMultilevel"/>
    <w:tmpl w:val="C0F2908C"/>
    <w:lvl w:ilvl="0" w:tplc="9D346958">
      <w:start w:val="1"/>
      <w:numFmt w:val="lowerRoman"/>
      <w:lvlText w:val="%1)"/>
      <w:lvlJc w:val="left"/>
      <w:pPr>
        <w:ind w:left="108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65E557F7"/>
    <w:multiLevelType w:val="hybridMultilevel"/>
    <w:tmpl w:val="45728422"/>
    <w:lvl w:ilvl="0" w:tplc="61429CC2">
      <w:start w:val="1"/>
      <w:numFmt w:val="bullet"/>
      <w:pStyle w:val="LijstBullits"/>
      <w:lvlText w:val=""/>
      <w:lvlJc w:val="left"/>
      <w:pPr>
        <w:ind w:left="284" w:hanging="284"/>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3" w15:restartNumberingAfterBreak="0">
    <w:nsid w:val="6E39459D"/>
    <w:multiLevelType w:val="hybridMultilevel"/>
    <w:tmpl w:val="D5F847F6"/>
    <w:lvl w:ilvl="0" w:tplc="4ABC7282">
      <w:start w:val="1"/>
      <w:numFmt w:val="decimal"/>
      <w:lvlText w:val="%1."/>
      <w:lvlJc w:val="left"/>
      <w:pPr>
        <w:ind w:left="1211" w:hanging="360"/>
      </w:pPr>
      <w:rPr>
        <w:rFonts w:ascii="Arial" w:hAnsi="Arial" w:hint="default"/>
        <w:b w:val="0"/>
        <w:i w:val="0"/>
        <w:sz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012877365">
    <w:abstractNumId w:val="8"/>
  </w:num>
  <w:num w:numId="2" w16cid:durableId="1025207805">
    <w:abstractNumId w:val="3"/>
  </w:num>
  <w:num w:numId="3" w16cid:durableId="175661171">
    <w:abstractNumId w:val="13"/>
  </w:num>
  <w:num w:numId="4" w16cid:durableId="1239636174">
    <w:abstractNumId w:val="7"/>
  </w:num>
  <w:num w:numId="5" w16cid:durableId="827134835">
    <w:abstractNumId w:val="0"/>
  </w:num>
  <w:num w:numId="6" w16cid:durableId="957488495">
    <w:abstractNumId w:val="12"/>
  </w:num>
  <w:num w:numId="7" w16cid:durableId="1302685905">
    <w:abstractNumId w:val="1"/>
  </w:num>
  <w:num w:numId="8" w16cid:durableId="28185249">
    <w:abstractNumId w:val="9"/>
  </w:num>
  <w:num w:numId="9" w16cid:durableId="480541243">
    <w:abstractNumId w:val="6"/>
  </w:num>
  <w:num w:numId="10" w16cid:durableId="1251088496">
    <w:abstractNumId w:val="7"/>
  </w:num>
  <w:num w:numId="11" w16cid:durableId="910697601">
    <w:abstractNumId w:val="7"/>
  </w:num>
  <w:num w:numId="12" w16cid:durableId="1274364725">
    <w:abstractNumId w:val="2"/>
  </w:num>
  <w:num w:numId="13" w16cid:durableId="1398700157">
    <w:abstractNumId w:val="4"/>
  </w:num>
  <w:num w:numId="14" w16cid:durableId="47649988">
    <w:abstractNumId w:val="10"/>
  </w:num>
  <w:num w:numId="15" w16cid:durableId="953368517">
    <w:abstractNumId w:val="5"/>
  </w:num>
  <w:num w:numId="16" w16cid:durableId="176950358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5124" w:allStyles="0" w:customStyles="0" w:latentStyles="1" w:stylesInUse="0" w:headingStyles="1" w:numberingStyles="0" w:tableStyles="0" w:directFormattingOnRuns="1" w:directFormattingOnParagraphs="0" w:directFormattingOnNumbering="0" w:directFormattingOnTables="0" w:clearFormatting="1" w:top3HeadingStyles="0" w:visibleStyles="1" w:alternateStyleNames="0"/>
  <w:defaultTabStop w:val="284"/>
  <w:hyphenationZone w:val="425"/>
  <w:characterSpacingControl w:val="doNotCompress"/>
  <w:hdrShapeDefaults>
    <o:shapedefaults v:ext="edit" spidmax="67586"/>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2CAF"/>
    <w:rsid w:val="00021666"/>
    <w:rsid w:val="00072673"/>
    <w:rsid w:val="000C705C"/>
    <w:rsid w:val="000D1C37"/>
    <w:rsid w:val="000D3E45"/>
    <w:rsid w:val="000F3550"/>
    <w:rsid w:val="00102CAF"/>
    <w:rsid w:val="00102D36"/>
    <w:rsid w:val="00110A65"/>
    <w:rsid w:val="00114B25"/>
    <w:rsid w:val="001248A8"/>
    <w:rsid w:val="00127D69"/>
    <w:rsid w:val="00147844"/>
    <w:rsid w:val="00151C9D"/>
    <w:rsid w:val="00157BCE"/>
    <w:rsid w:val="0016623E"/>
    <w:rsid w:val="00185309"/>
    <w:rsid w:val="001955D0"/>
    <w:rsid w:val="00197612"/>
    <w:rsid w:val="001B206F"/>
    <w:rsid w:val="001B5673"/>
    <w:rsid w:val="001B5BF7"/>
    <w:rsid w:val="001C517A"/>
    <w:rsid w:val="001D03DE"/>
    <w:rsid w:val="00201945"/>
    <w:rsid w:val="00211907"/>
    <w:rsid w:val="00220436"/>
    <w:rsid w:val="00267E3F"/>
    <w:rsid w:val="00275F63"/>
    <w:rsid w:val="0028560D"/>
    <w:rsid w:val="002A1800"/>
    <w:rsid w:val="002A40B7"/>
    <w:rsid w:val="002A62AB"/>
    <w:rsid w:val="002C0F9A"/>
    <w:rsid w:val="002D53F5"/>
    <w:rsid w:val="002D7EE3"/>
    <w:rsid w:val="002F2904"/>
    <w:rsid w:val="00304109"/>
    <w:rsid w:val="00320864"/>
    <w:rsid w:val="00326FA1"/>
    <w:rsid w:val="003408E8"/>
    <w:rsid w:val="00343FA7"/>
    <w:rsid w:val="0034652F"/>
    <w:rsid w:val="003812AF"/>
    <w:rsid w:val="003849F9"/>
    <w:rsid w:val="003950D3"/>
    <w:rsid w:val="003D6486"/>
    <w:rsid w:val="004138C8"/>
    <w:rsid w:val="00414E29"/>
    <w:rsid w:val="0042793D"/>
    <w:rsid w:val="00447DEC"/>
    <w:rsid w:val="00452EBF"/>
    <w:rsid w:val="00454CF1"/>
    <w:rsid w:val="004622C9"/>
    <w:rsid w:val="00465D20"/>
    <w:rsid w:val="0047090C"/>
    <w:rsid w:val="0047648B"/>
    <w:rsid w:val="00492B69"/>
    <w:rsid w:val="00495FA1"/>
    <w:rsid w:val="004C76F8"/>
    <w:rsid w:val="004D0AB4"/>
    <w:rsid w:val="004D55F1"/>
    <w:rsid w:val="004D7111"/>
    <w:rsid w:val="00524790"/>
    <w:rsid w:val="005358D5"/>
    <w:rsid w:val="005471E0"/>
    <w:rsid w:val="00556EF5"/>
    <w:rsid w:val="00560991"/>
    <w:rsid w:val="00571B15"/>
    <w:rsid w:val="00571B71"/>
    <w:rsid w:val="005831C5"/>
    <w:rsid w:val="005A0EE6"/>
    <w:rsid w:val="005A73BD"/>
    <w:rsid w:val="005C1E2B"/>
    <w:rsid w:val="005D4A60"/>
    <w:rsid w:val="005E6B57"/>
    <w:rsid w:val="005F34FE"/>
    <w:rsid w:val="005F60F6"/>
    <w:rsid w:val="005F644F"/>
    <w:rsid w:val="00615E39"/>
    <w:rsid w:val="00621815"/>
    <w:rsid w:val="00622124"/>
    <w:rsid w:val="00627D64"/>
    <w:rsid w:val="00630F0B"/>
    <w:rsid w:val="00646DBF"/>
    <w:rsid w:val="00650DB0"/>
    <w:rsid w:val="006571CE"/>
    <w:rsid w:val="00662FC1"/>
    <w:rsid w:val="00685E27"/>
    <w:rsid w:val="006A53D1"/>
    <w:rsid w:val="006D3559"/>
    <w:rsid w:val="006F05CC"/>
    <w:rsid w:val="006F631B"/>
    <w:rsid w:val="006F6F4B"/>
    <w:rsid w:val="007045B8"/>
    <w:rsid w:val="0075030E"/>
    <w:rsid w:val="007840F7"/>
    <w:rsid w:val="007F3ECE"/>
    <w:rsid w:val="007F5D2B"/>
    <w:rsid w:val="00822991"/>
    <w:rsid w:val="00834F47"/>
    <w:rsid w:val="008418FE"/>
    <w:rsid w:val="00877CD3"/>
    <w:rsid w:val="00881667"/>
    <w:rsid w:val="008858B5"/>
    <w:rsid w:val="00893CDE"/>
    <w:rsid w:val="008C4B99"/>
    <w:rsid w:val="00912F32"/>
    <w:rsid w:val="009226F1"/>
    <w:rsid w:val="00925438"/>
    <w:rsid w:val="0093269F"/>
    <w:rsid w:val="009436D9"/>
    <w:rsid w:val="0098669E"/>
    <w:rsid w:val="00995CA7"/>
    <w:rsid w:val="00996F85"/>
    <w:rsid w:val="009D5089"/>
    <w:rsid w:val="00A01C22"/>
    <w:rsid w:val="00A30351"/>
    <w:rsid w:val="00A628A2"/>
    <w:rsid w:val="00A76A29"/>
    <w:rsid w:val="00AC7021"/>
    <w:rsid w:val="00AF6D7F"/>
    <w:rsid w:val="00B017C8"/>
    <w:rsid w:val="00B216D8"/>
    <w:rsid w:val="00B51362"/>
    <w:rsid w:val="00B769B1"/>
    <w:rsid w:val="00B83C70"/>
    <w:rsid w:val="00B95815"/>
    <w:rsid w:val="00BA004D"/>
    <w:rsid w:val="00BA3684"/>
    <w:rsid w:val="00BB0726"/>
    <w:rsid w:val="00BB6462"/>
    <w:rsid w:val="00BE1B48"/>
    <w:rsid w:val="00BE316D"/>
    <w:rsid w:val="00BF2E34"/>
    <w:rsid w:val="00C344BC"/>
    <w:rsid w:val="00C376F7"/>
    <w:rsid w:val="00C4638A"/>
    <w:rsid w:val="00C47F95"/>
    <w:rsid w:val="00C62B9B"/>
    <w:rsid w:val="00C72E38"/>
    <w:rsid w:val="00C74226"/>
    <w:rsid w:val="00C76D71"/>
    <w:rsid w:val="00C80912"/>
    <w:rsid w:val="00C93E9E"/>
    <w:rsid w:val="00CB4578"/>
    <w:rsid w:val="00CD1E0D"/>
    <w:rsid w:val="00D1166C"/>
    <w:rsid w:val="00D1255B"/>
    <w:rsid w:val="00D50155"/>
    <w:rsid w:val="00D548EE"/>
    <w:rsid w:val="00D7141E"/>
    <w:rsid w:val="00D842D8"/>
    <w:rsid w:val="00D91CC0"/>
    <w:rsid w:val="00D95557"/>
    <w:rsid w:val="00DA27F6"/>
    <w:rsid w:val="00DA6C3D"/>
    <w:rsid w:val="00DB5269"/>
    <w:rsid w:val="00DD409F"/>
    <w:rsid w:val="00E005DA"/>
    <w:rsid w:val="00E01953"/>
    <w:rsid w:val="00E01DCF"/>
    <w:rsid w:val="00E229CF"/>
    <w:rsid w:val="00E43808"/>
    <w:rsid w:val="00E47110"/>
    <w:rsid w:val="00E51BDE"/>
    <w:rsid w:val="00E7133A"/>
    <w:rsid w:val="00E7563F"/>
    <w:rsid w:val="00E817DA"/>
    <w:rsid w:val="00E96D30"/>
    <w:rsid w:val="00EC003B"/>
    <w:rsid w:val="00EC2A89"/>
    <w:rsid w:val="00ED1D74"/>
    <w:rsid w:val="00EE515E"/>
    <w:rsid w:val="00EF4900"/>
    <w:rsid w:val="00F13C3C"/>
    <w:rsid w:val="00F23A27"/>
    <w:rsid w:val="00F5399E"/>
    <w:rsid w:val="00F55147"/>
    <w:rsid w:val="00F600BE"/>
    <w:rsid w:val="00F635D2"/>
    <w:rsid w:val="00F82C28"/>
    <w:rsid w:val="00F9314C"/>
    <w:rsid w:val="00F953EF"/>
    <w:rsid w:val="00FA3B14"/>
    <w:rsid w:val="00FA4F00"/>
    <w:rsid w:val="00FB0384"/>
    <w:rsid w:val="00FB1D53"/>
    <w:rsid w:val="00FB42F5"/>
    <w:rsid w:val="00FD3202"/>
    <w:rsid w:val="00FE736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67586"/>
    <o:shapelayout v:ext="edit">
      <o:idmap v:ext="edit" data="1"/>
    </o:shapelayout>
  </w:shapeDefaults>
  <w:decimalSymbol w:val=","/>
  <w:listSeparator w:val=";"/>
  <w14:docId w14:val="58F310CA"/>
  <w15:chartTrackingRefBased/>
  <w15:docId w15:val="{DD59A4BF-3CAB-4448-99F0-93B2E598B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Cs w:val="22"/>
        <w:lang w:val="nl-NL" w:eastAsia="en-US" w:bidi="ar-SA"/>
      </w:rPr>
    </w:rPrDefault>
    <w:pPrDefault>
      <w:pPr>
        <w:spacing w:line="280" w:lineRule="atLeast"/>
        <w:ind w:left="851" w:hanging="85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aliases w:val=".Standaard,PG Normaal (standaard)"/>
    <w:qFormat/>
    <w:rsid w:val="004C76F8"/>
    <w:pPr>
      <w:spacing w:line="280" w:lineRule="exact"/>
      <w:ind w:left="0" w:firstLine="0"/>
    </w:pPr>
  </w:style>
  <w:style w:type="paragraph" w:styleId="Kop1">
    <w:name w:val="heading 1"/>
    <w:aliases w:val="Kop 1 +nr Hoofdstuk genummerd"/>
    <w:next w:val="Standaard"/>
    <w:link w:val="Kop1Char"/>
    <w:autoRedefine/>
    <w:uiPriority w:val="9"/>
    <w:qFormat/>
    <w:rsid w:val="00EF4900"/>
    <w:pPr>
      <w:keepNext/>
      <w:keepLines/>
      <w:numPr>
        <w:numId w:val="4"/>
      </w:numPr>
      <w:tabs>
        <w:tab w:val="left" w:pos="851"/>
      </w:tabs>
      <w:outlineLvl w:val="0"/>
    </w:pPr>
    <w:rPr>
      <w:rFonts w:eastAsiaTheme="majorEastAsia" w:cstheme="majorBidi"/>
      <w:sz w:val="24"/>
      <w:szCs w:val="32"/>
    </w:rPr>
  </w:style>
  <w:style w:type="paragraph" w:styleId="Kop2">
    <w:name w:val="heading 2"/>
    <w:aliases w:val="Kop 2+nr Paragraafkop genummerd"/>
    <w:basedOn w:val="Kop1"/>
    <w:next w:val="Standaard"/>
    <w:link w:val="Kop2Char"/>
    <w:uiPriority w:val="9"/>
    <w:unhideWhenUsed/>
    <w:qFormat/>
    <w:rsid w:val="009226F1"/>
    <w:pPr>
      <w:numPr>
        <w:ilvl w:val="1"/>
      </w:numPr>
      <w:outlineLvl w:val="1"/>
    </w:pPr>
    <w:rPr>
      <w:b/>
      <w:sz w:val="20"/>
      <w:szCs w:val="26"/>
    </w:rPr>
  </w:style>
  <w:style w:type="paragraph" w:styleId="Kop3">
    <w:name w:val="heading 3"/>
    <w:aliases w:val="Kop 3+nr Subparagraafkop genummerd"/>
    <w:basedOn w:val="Kop2"/>
    <w:next w:val="Standaard"/>
    <w:link w:val="Kop3Char"/>
    <w:uiPriority w:val="9"/>
    <w:unhideWhenUsed/>
    <w:qFormat/>
    <w:rsid w:val="006D3559"/>
    <w:pPr>
      <w:numPr>
        <w:ilvl w:val="2"/>
      </w:numPr>
      <w:contextualSpacing/>
      <w:outlineLvl w:val="2"/>
    </w:pPr>
    <w:rPr>
      <w:b w:val="0"/>
      <w:szCs w:val="24"/>
    </w:rPr>
  </w:style>
  <w:style w:type="paragraph" w:styleId="Kop4">
    <w:name w:val="heading 4"/>
    <w:aliases w:val="Kop 4 Tussenkop"/>
    <w:basedOn w:val="Standaard"/>
    <w:next w:val="Standaard"/>
    <w:link w:val="Kop4Char"/>
    <w:uiPriority w:val="9"/>
    <w:unhideWhenUsed/>
    <w:qFormat/>
    <w:rsid w:val="001C517A"/>
    <w:pPr>
      <w:keepNext/>
      <w:keepLines/>
      <w:outlineLvl w:val="3"/>
    </w:pPr>
    <w:rPr>
      <w:rFonts w:eastAsiaTheme="majorEastAsia" w:cstheme="majorBidi"/>
      <w:b/>
      <w:iCs/>
      <w:sz w:val="18"/>
    </w:rPr>
  </w:style>
  <w:style w:type="paragraph" w:styleId="Kop5">
    <w:name w:val="heading 5"/>
    <w:basedOn w:val="Standaard"/>
    <w:next w:val="Standaard"/>
    <w:link w:val="Kop5Char"/>
    <w:uiPriority w:val="9"/>
    <w:semiHidden/>
    <w:unhideWhenUsed/>
    <w:rsid w:val="000D3E45"/>
    <w:pPr>
      <w:keepNext/>
      <w:keepLines/>
      <w:numPr>
        <w:ilvl w:val="4"/>
        <w:numId w:val="4"/>
      </w:numPr>
      <w:spacing w:before="40"/>
      <w:outlineLvl w:val="4"/>
    </w:pPr>
    <w:rPr>
      <w:rFonts w:asciiTheme="majorHAnsi" w:eastAsiaTheme="majorEastAsia" w:hAnsiTheme="majorHAnsi" w:cstheme="majorBidi"/>
      <w:color w:val="2F5496" w:themeColor="accent1" w:themeShade="BF"/>
    </w:rPr>
  </w:style>
  <w:style w:type="paragraph" w:styleId="Kop6">
    <w:name w:val="heading 6"/>
    <w:basedOn w:val="Standaard"/>
    <w:next w:val="Standaard"/>
    <w:link w:val="Kop6Char"/>
    <w:uiPriority w:val="9"/>
    <w:semiHidden/>
    <w:unhideWhenUsed/>
    <w:qFormat/>
    <w:rsid w:val="000D3E45"/>
    <w:pPr>
      <w:keepNext/>
      <w:keepLines/>
      <w:numPr>
        <w:ilvl w:val="5"/>
        <w:numId w:val="4"/>
      </w:numPr>
      <w:spacing w:before="40"/>
      <w:outlineLvl w:val="5"/>
    </w:pPr>
    <w:rPr>
      <w:rFonts w:asciiTheme="majorHAnsi" w:eastAsiaTheme="majorEastAsia" w:hAnsiTheme="majorHAnsi" w:cstheme="majorBidi"/>
      <w:color w:val="1F3763" w:themeColor="accent1" w:themeShade="7F"/>
    </w:rPr>
  </w:style>
  <w:style w:type="paragraph" w:styleId="Kop7">
    <w:name w:val="heading 7"/>
    <w:basedOn w:val="Standaard"/>
    <w:next w:val="Standaard"/>
    <w:link w:val="Kop7Char"/>
    <w:uiPriority w:val="9"/>
    <w:semiHidden/>
    <w:unhideWhenUsed/>
    <w:qFormat/>
    <w:rsid w:val="000D3E45"/>
    <w:pPr>
      <w:keepNext/>
      <w:keepLines/>
      <w:numPr>
        <w:ilvl w:val="6"/>
        <w:numId w:val="4"/>
      </w:numPr>
      <w:spacing w:before="40"/>
      <w:outlineLvl w:val="6"/>
    </w:pPr>
    <w:rPr>
      <w:rFonts w:asciiTheme="majorHAnsi" w:eastAsiaTheme="majorEastAsia" w:hAnsiTheme="majorHAnsi" w:cstheme="majorBidi"/>
      <w:i/>
      <w:iCs/>
      <w:color w:val="1F3763" w:themeColor="accent1" w:themeShade="7F"/>
    </w:rPr>
  </w:style>
  <w:style w:type="paragraph" w:styleId="Kop8">
    <w:name w:val="heading 8"/>
    <w:basedOn w:val="Standaard"/>
    <w:next w:val="Standaard"/>
    <w:link w:val="Kop8Char"/>
    <w:uiPriority w:val="9"/>
    <w:semiHidden/>
    <w:unhideWhenUsed/>
    <w:qFormat/>
    <w:rsid w:val="000D3E45"/>
    <w:pPr>
      <w:keepNext/>
      <w:keepLines/>
      <w:numPr>
        <w:ilvl w:val="7"/>
        <w:numId w:val="4"/>
      </w:numPr>
      <w:spacing w:before="4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0D3E45"/>
    <w:pPr>
      <w:keepNext/>
      <w:keepLines/>
      <w:numPr>
        <w:ilvl w:val="8"/>
        <w:numId w:val="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aliases w:val="Kop 1 +nr Hoofdstuk genummerd Char"/>
    <w:basedOn w:val="Standaardalinea-lettertype"/>
    <w:link w:val="Kop1"/>
    <w:uiPriority w:val="9"/>
    <w:rsid w:val="00EF4900"/>
    <w:rPr>
      <w:rFonts w:ascii="Arial" w:eastAsiaTheme="majorEastAsia" w:hAnsi="Arial" w:cstheme="majorBidi"/>
      <w:sz w:val="24"/>
      <w:szCs w:val="32"/>
    </w:rPr>
  </w:style>
  <w:style w:type="paragraph" w:customStyle="1" w:styleId="Tabelbijschriftafbeeldingbijschrift">
    <w:name w:val="Tabelbijschrift+afbeeldingbijschrift"/>
    <w:basedOn w:val="Standaard"/>
    <w:link w:val="TabelbijschriftafbeeldingbijschriftChar"/>
    <w:qFormat/>
    <w:rsid w:val="00021666"/>
    <w:rPr>
      <w:sz w:val="16"/>
    </w:rPr>
  </w:style>
  <w:style w:type="character" w:customStyle="1" w:styleId="Kop2Char">
    <w:name w:val="Kop 2 Char"/>
    <w:aliases w:val="Kop 2+nr Paragraafkop genummerd Char"/>
    <w:basedOn w:val="Standaardalinea-lettertype"/>
    <w:link w:val="Kop2"/>
    <w:uiPriority w:val="9"/>
    <w:rsid w:val="009226F1"/>
    <w:rPr>
      <w:rFonts w:ascii="Arial" w:eastAsiaTheme="majorEastAsia" w:hAnsi="Arial" w:cstheme="majorBidi"/>
      <w:b/>
      <w:sz w:val="20"/>
      <w:szCs w:val="26"/>
    </w:rPr>
  </w:style>
  <w:style w:type="character" w:customStyle="1" w:styleId="Kop3Char">
    <w:name w:val="Kop 3 Char"/>
    <w:aliases w:val="Kop 3+nr Subparagraafkop genummerd Char"/>
    <w:basedOn w:val="Standaardalinea-lettertype"/>
    <w:link w:val="Kop3"/>
    <w:uiPriority w:val="9"/>
    <w:rsid w:val="006D3559"/>
    <w:rPr>
      <w:rFonts w:ascii="Arial" w:eastAsiaTheme="majorEastAsia" w:hAnsi="Arial" w:cstheme="majorBidi"/>
      <w:sz w:val="20"/>
      <w:szCs w:val="24"/>
    </w:rPr>
  </w:style>
  <w:style w:type="paragraph" w:customStyle="1" w:styleId="LijstBullits">
    <w:name w:val="Lijst Bullits"/>
    <w:basedOn w:val="Standaard"/>
    <w:link w:val="LijstBullitsChar"/>
    <w:qFormat/>
    <w:rsid w:val="001955D0"/>
    <w:pPr>
      <w:numPr>
        <w:numId w:val="6"/>
      </w:numPr>
      <w:contextualSpacing/>
    </w:pPr>
  </w:style>
  <w:style w:type="paragraph" w:customStyle="1" w:styleId="Lijstnummers">
    <w:name w:val="Lijst nummers"/>
    <w:basedOn w:val="Standaard"/>
    <w:link w:val="LijstnummersChar"/>
    <w:qFormat/>
    <w:rsid w:val="00571B15"/>
    <w:pPr>
      <w:numPr>
        <w:numId w:val="7"/>
      </w:numPr>
      <w:contextualSpacing/>
    </w:pPr>
  </w:style>
  <w:style w:type="character" w:customStyle="1" w:styleId="TabelbijschriftafbeeldingbijschriftChar">
    <w:name w:val="Tabelbijschrift+afbeeldingbijschrift Char"/>
    <w:basedOn w:val="Standaardalinea-lettertype"/>
    <w:link w:val="Tabelbijschriftafbeeldingbijschrift"/>
    <w:rsid w:val="00021666"/>
    <w:rPr>
      <w:rFonts w:ascii="Arial" w:hAnsi="Arial"/>
      <w:sz w:val="16"/>
    </w:rPr>
  </w:style>
  <w:style w:type="character" w:customStyle="1" w:styleId="LijstBullitsChar">
    <w:name w:val="Lijst Bullits Char"/>
    <w:basedOn w:val="Standaardalinea-lettertype"/>
    <w:link w:val="LijstBullits"/>
    <w:rsid w:val="001955D0"/>
    <w:rPr>
      <w:rFonts w:ascii="Georgia" w:hAnsi="Georgia"/>
      <w:sz w:val="19"/>
    </w:rPr>
  </w:style>
  <w:style w:type="character" w:customStyle="1" w:styleId="LijstnummersChar">
    <w:name w:val="Lijst nummers Char"/>
    <w:basedOn w:val="Standaardalinea-lettertype"/>
    <w:link w:val="Lijstnummers"/>
    <w:rsid w:val="00571B15"/>
    <w:rPr>
      <w:rFonts w:ascii="Georgia" w:hAnsi="Georgia"/>
      <w:sz w:val="19"/>
    </w:rPr>
  </w:style>
  <w:style w:type="character" w:customStyle="1" w:styleId="Kop4Char">
    <w:name w:val="Kop 4 Char"/>
    <w:aliases w:val="Kop 4 Tussenkop Char"/>
    <w:basedOn w:val="Standaardalinea-lettertype"/>
    <w:link w:val="Kop4"/>
    <w:uiPriority w:val="9"/>
    <w:rsid w:val="001C517A"/>
    <w:rPr>
      <w:rFonts w:ascii="Arial" w:eastAsiaTheme="majorEastAsia" w:hAnsi="Arial" w:cstheme="majorBidi"/>
      <w:b/>
      <w:iCs/>
      <w:sz w:val="18"/>
    </w:rPr>
  </w:style>
  <w:style w:type="character" w:customStyle="1" w:styleId="Kop5Char">
    <w:name w:val="Kop 5 Char"/>
    <w:basedOn w:val="Standaardalinea-lettertype"/>
    <w:link w:val="Kop5"/>
    <w:uiPriority w:val="9"/>
    <w:semiHidden/>
    <w:rsid w:val="00F5399E"/>
    <w:rPr>
      <w:rFonts w:asciiTheme="majorHAnsi" w:eastAsiaTheme="majorEastAsia" w:hAnsiTheme="majorHAnsi" w:cstheme="majorBidi"/>
      <w:color w:val="2F5496" w:themeColor="accent1" w:themeShade="BF"/>
      <w:sz w:val="19"/>
    </w:rPr>
  </w:style>
  <w:style w:type="character" w:customStyle="1" w:styleId="Kop6Char">
    <w:name w:val="Kop 6 Char"/>
    <w:basedOn w:val="Standaardalinea-lettertype"/>
    <w:link w:val="Kop6"/>
    <w:uiPriority w:val="9"/>
    <w:semiHidden/>
    <w:rsid w:val="00F5399E"/>
    <w:rPr>
      <w:rFonts w:asciiTheme="majorHAnsi" w:eastAsiaTheme="majorEastAsia" w:hAnsiTheme="majorHAnsi" w:cstheme="majorBidi"/>
      <w:color w:val="1F3763" w:themeColor="accent1" w:themeShade="7F"/>
      <w:sz w:val="19"/>
    </w:rPr>
  </w:style>
  <w:style w:type="character" w:customStyle="1" w:styleId="Kop7Char">
    <w:name w:val="Kop 7 Char"/>
    <w:basedOn w:val="Standaardalinea-lettertype"/>
    <w:link w:val="Kop7"/>
    <w:uiPriority w:val="9"/>
    <w:semiHidden/>
    <w:rsid w:val="00F5399E"/>
    <w:rPr>
      <w:rFonts w:asciiTheme="majorHAnsi" w:eastAsiaTheme="majorEastAsia" w:hAnsiTheme="majorHAnsi" w:cstheme="majorBidi"/>
      <w:i/>
      <w:iCs/>
      <w:color w:val="1F3763" w:themeColor="accent1" w:themeShade="7F"/>
      <w:sz w:val="19"/>
    </w:rPr>
  </w:style>
  <w:style w:type="character" w:customStyle="1" w:styleId="Kop8Char">
    <w:name w:val="Kop 8 Char"/>
    <w:basedOn w:val="Standaardalinea-lettertype"/>
    <w:link w:val="Kop8"/>
    <w:uiPriority w:val="9"/>
    <w:semiHidden/>
    <w:rsid w:val="00F5399E"/>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F5399E"/>
    <w:rPr>
      <w:rFonts w:asciiTheme="majorHAnsi" w:eastAsiaTheme="majorEastAsia" w:hAnsiTheme="majorHAnsi" w:cstheme="majorBidi"/>
      <w:i/>
      <w:iCs/>
      <w:color w:val="272727" w:themeColor="text1" w:themeTint="D8"/>
      <w:sz w:val="21"/>
      <w:szCs w:val="21"/>
    </w:rPr>
  </w:style>
  <w:style w:type="paragraph" w:styleId="Voetnoottekst">
    <w:name w:val="footnote text"/>
    <w:basedOn w:val="Standaard"/>
    <w:link w:val="VoetnoottekstChar"/>
    <w:uiPriority w:val="99"/>
    <w:unhideWhenUsed/>
    <w:rsid w:val="002A40B7"/>
    <w:pPr>
      <w:tabs>
        <w:tab w:val="left" w:pos="284"/>
      </w:tabs>
      <w:spacing w:line="240" w:lineRule="auto"/>
    </w:pPr>
    <w:rPr>
      <w:sz w:val="14"/>
      <w:szCs w:val="20"/>
    </w:rPr>
  </w:style>
  <w:style w:type="character" w:customStyle="1" w:styleId="VoetnoottekstChar">
    <w:name w:val="Voetnoottekst Char"/>
    <w:basedOn w:val="Standaardalinea-lettertype"/>
    <w:link w:val="Voetnoottekst"/>
    <w:uiPriority w:val="99"/>
    <w:rsid w:val="002A40B7"/>
    <w:rPr>
      <w:rFonts w:ascii="Arial" w:hAnsi="Arial"/>
      <w:sz w:val="14"/>
      <w:szCs w:val="20"/>
    </w:rPr>
  </w:style>
  <w:style w:type="character" w:styleId="Voetnootmarkering">
    <w:name w:val="footnote reference"/>
    <w:basedOn w:val="Standaardalinea-lettertype"/>
    <w:uiPriority w:val="99"/>
    <w:semiHidden/>
    <w:unhideWhenUsed/>
    <w:rsid w:val="00685E27"/>
    <w:rPr>
      <w:rFonts w:ascii="Arial" w:hAnsi="Arial"/>
      <w:sz w:val="14"/>
      <w:vertAlign w:val="superscript"/>
    </w:rPr>
  </w:style>
  <w:style w:type="paragraph" w:styleId="Voettekst">
    <w:name w:val="footer"/>
    <w:basedOn w:val="Standaard"/>
    <w:link w:val="VoettekstChar"/>
    <w:uiPriority w:val="99"/>
    <w:unhideWhenUsed/>
    <w:rsid w:val="00AF6D7F"/>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AF6D7F"/>
    <w:rPr>
      <w:rFonts w:ascii="Georgia" w:hAnsi="Georgia"/>
      <w:sz w:val="19"/>
    </w:rPr>
  </w:style>
  <w:style w:type="paragraph" w:styleId="Ballontekst">
    <w:name w:val="Balloon Text"/>
    <w:basedOn w:val="Standaard"/>
    <w:link w:val="BallontekstChar"/>
    <w:uiPriority w:val="99"/>
    <w:semiHidden/>
    <w:unhideWhenUsed/>
    <w:rsid w:val="00AF6D7F"/>
    <w:pPr>
      <w:spacing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AF6D7F"/>
    <w:rPr>
      <w:rFonts w:ascii="Segoe UI" w:hAnsi="Segoe UI" w:cs="Segoe UI"/>
      <w:sz w:val="18"/>
      <w:szCs w:val="18"/>
    </w:rPr>
  </w:style>
  <w:style w:type="paragraph" w:styleId="Normaalweb">
    <w:name w:val="Normal (Web)"/>
    <w:basedOn w:val="Standaard"/>
    <w:uiPriority w:val="99"/>
    <w:semiHidden/>
    <w:unhideWhenUsed/>
    <w:rsid w:val="00197612"/>
    <w:pPr>
      <w:spacing w:before="100" w:beforeAutospacing="1" w:after="100" w:afterAutospacing="1" w:line="240" w:lineRule="auto"/>
    </w:pPr>
    <w:rPr>
      <w:rFonts w:ascii="Times New Roman" w:eastAsia="Times New Roman" w:hAnsi="Times New Roman" w:cs="Times New Roman"/>
      <w:sz w:val="34"/>
      <w:szCs w:val="34"/>
      <w:lang w:eastAsia="nl-NL"/>
    </w:rPr>
  </w:style>
  <w:style w:type="paragraph" w:styleId="Lijstalinea">
    <w:name w:val="List Paragraph"/>
    <w:basedOn w:val="Standaard"/>
    <w:uiPriority w:val="34"/>
    <w:rsid w:val="00FA3B14"/>
    <w:pPr>
      <w:ind w:left="720"/>
      <w:contextualSpacing/>
    </w:pPr>
  </w:style>
  <w:style w:type="character" w:styleId="Verwijzingopmerking">
    <w:name w:val="annotation reference"/>
    <w:basedOn w:val="Standaardalinea-lettertype"/>
    <w:uiPriority w:val="99"/>
    <w:semiHidden/>
    <w:unhideWhenUsed/>
    <w:rsid w:val="00877CD3"/>
    <w:rPr>
      <w:sz w:val="16"/>
      <w:szCs w:val="16"/>
    </w:rPr>
  </w:style>
  <w:style w:type="paragraph" w:styleId="Tekstopmerking">
    <w:name w:val="annotation text"/>
    <w:basedOn w:val="Standaard"/>
    <w:link w:val="TekstopmerkingChar"/>
    <w:uiPriority w:val="99"/>
    <w:unhideWhenUsed/>
    <w:rsid w:val="00877CD3"/>
    <w:pPr>
      <w:spacing w:line="240" w:lineRule="auto"/>
    </w:pPr>
    <w:rPr>
      <w:szCs w:val="20"/>
    </w:rPr>
  </w:style>
  <w:style w:type="character" w:customStyle="1" w:styleId="TekstopmerkingChar">
    <w:name w:val="Tekst opmerking Char"/>
    <w:basedOn w:val="Standaardalinea-lettertype"/>
    <w:link w:val="Tekstopmerking"/>
    <w:uiPriority w:val="99"/>
    <w:rsid w:val="00877CD3"/>
    <w:rPr>
      <w:szCs w:val="20"/>
    </w:rPr>
  </w:style>
  <w:style w:type="paragraph" w:styleId="Onderwerpvanopmerking">
    <w:name w:val="annotation subject"/>
    <w:basedOn w:val="Tekstopmerking"/>
    <w:next w:val="Tekstopmerking"/>
    <w:link w:val="OnderwerpvanopmerkingChar"/>
    <w:uiPriority w:val="99"/>
    <w:semiHidden/>
    <w:unhideWhenUsed/>
    <w:rsid w:val="00877CD3"/>
    <w:rPr>
      <w:b/>
      <w:bCs/>
    </w:rPr>
  </w:style>
  <w:style w:type="character" w:customStyle="1" w:styleId="OnderwerpvanopmerkingChar">
    <w:name w:val="Onderwerp van opmerking Char"/>
    <w:basedOn w:val="TekstopmerkingChar"/>
    <w:link w:val="Onderwerpvanopmerking"/>
    <w:uiPriority w:val="99"/>
    <w:semiHidden/>
    <w:rsid w:val="00877CD3"/>
    <w:rPr>
      <w:b/>
      <w:bCs/>
      <w:szCs w:val="20"/>
    </w:rPr>
  </w:style>
  <w:style w:type="paragraph" w:styleId="Revisie">
    <w:name w:val="Revision"/>
    <w:hidden/>
    <w:uiPriority w:val="99"/>
    <w:semiHidden/>
    <w:rsid w:val="0047090C"/>
    <w:pPr>
      <w:spacing w:line="240" w:lineRule="auto"/>
      <w:ind w:left="0" w:firstLine="0"/>
    </w:pPr>
  </w:style>
  <w:style w:type="character" w:styleId="Hyperlink">
    <w:name w:val="Hyperlink"/>
    <w:basedOn w:val="Standaardalinea-lettertype"/>
    <w:uiPriority w:val="99"/>
    <w:unhideWhenUsed/>
    <w:rsid w:val="00C47F95"/>
    <w:rPr>
      <w:color w:val="0000FF"/>
      <w:u w:val="single"/>
    </w:rPr>
  </w:style>
  <w:style w:type="character" w:customStyle="1" w:styleId="Onopgelostemelding1">
    <w:name w:val="Onopgeloste melding1"/>
    <w:basedOn w:val="Standaardalinea-lettertype"/>
    <w:uiPriority w:val="99"/>
    <w:semiHidden/>
    <w:unhideWhenUsed/>
    <w:rsid w:val="00622124"/>
    <w:rPr>
      <w:color w:val="605E5C"/>
      <w:shd w:val="clear" w:color="auto" w:fill="E1DFDD"/>
    </w:rPr>
  </w:style>
  <w:style w:type="character" w:styleId="GevolgdeHyperlink">
    <w:name w:val="FollowedHyperlink"/>
    <w:basedOn w:val="Standaardalinea-lettertype"/>
    <w:uiPriority w:val="99"/>
    <w:semiHidden/>
    <w:unhideWhenUsed/>
    <w:rsid w:val="00622124"/>
    <w:rPr>
      <w:color w:val="954F72" w:themeColor="followedHyperlink"/>
      <w:u w:val="single"/>
    </w:rPr>
  </w:style>
  <w:style w:type="paragraph" w:styleId="Titel">
    <w:name w:val="Title"/>
    <w:basedOn w:val="Standaard"/>
    <w:next w:val="Standaard"/>
    <w:link w:val="TitelChar"/>
    <w:uiPriority w:val="10"/>
    <w:rsid w:val="00C76D71"/>
    <w:pPr>
      <w:spacing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C76D71"/>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rsid w:val="00C76D71"/>
    <w:pPr>
      <w:numPr>
        <w:ilvl w:val="1"/>
      </w:numPr>
      <w:spacing w:after="160"/>
    </w:pPr>
    <w:rPr>
      <w:rFonts w:asciiTheme="minorHAnsi" w:eastAsiaTheme="minorEastAsia" w:hAnsiTheme="minorHAnsi"/>
      <w:color w:val="5A5A5A" w:themeColor="text1" w:themeTint="A5"/>
      <w:spacing w:val="15"/>
      <w:sz w:val="22"/>
    </w:rPr>
  </w:style>
  <w:style w:type="character" w:customStyle="1" w:styleId="OndertitelChar">
    <w:name w:val="Ondertitel Char"/>
    <w:basedOn w:val="Standaardalinea-lettertype"/>
    <w:link w:val="Ondertitel"/>
    <w:uiPriority w:val="11"/>
    <w:rsid w:val="00C76D71"/>
    <w:rPr>
      <w:rFonts w:asciiTheme="minorHAnsi" w:eastAsiaTheme="minorEastAsia" w:hAnsiTheme="minorHAnsi"/>
      <w:color w:val="5A5A5A" w:themeColor="text1" w:themeTint="A5"/>
      <w:spacing w:val="15"/>
      <w:sz w:val="22"/>
    </w:rPr>
  </w:style>
  <w:style w:type="character" w:styleId="Subtielebenadrukking">
    <w:name w:val="Subtle Emphasis"/>
    <w:basedOn w:val="Standaardalinea-lettertype"/>
    <w:uiPriority w:val="19"/>
    <w:rsid w:val="00C76D71"/>
    <w:rPr>
      <w:i/>
      <w:iCs/>
      <w:color w:val="404040" w:themeColor="text1" w:themeTint="BF"/>
    </w:rPr>
  </w:style>
  <w:style w:type="character" w:styleId="Nadruk">
    <w:name w:val="Emphasis"/>
    <w:basedOn w:val="Standaardalinea-lettertype"/>
    <w:uiPriority w:val="20"/>
    <w:rsid w:val="00C76D71"/>
    <w:rPr>
      <w:i/>
      <w:iCs/>
    </w:rPr>
  </w:style>
  <w:style w:type="character" w:styleId="Intensievebenadrukking">
    <w:name w:val="Intense Emphasis"/>
    <w:basedOn w:val="Standaardalinea-lettertype"/>
    <w:uiPriority w:val="21"/>
    <w:rsid w:val="00C76D71"/>
    <w:rPr>
      <w:i/>
      <w:iCs/>
      <w:color w:val="4472C4" w:themeColor="accent1"/>
    </w:rPr>
  </w:style>
  <w:style w:type="character" w:styleId="Zwaar">
    <w:name w:val="Strong"/>
    <w:basedOn w:val="Standaardalinea-lettertype"/>
    <w:uiPriority w:val="22"/>
    <w:rsid w:val="00C76D71"/>
    <w:rPr>
      <w:b/>
      <w:bCs/>
    </w:rPr>
  </w:style>
  <w:style w:type="paragraph" w:styleId="Citaat">
    <w:name w:val="Quote"/>
    <w:basedOn w:val="Standaard"/>
    <w:next w:val="Standaard"/>
    <w:link w:val="CitaatChar"/>
    <w:uiPriority w:val="29"/>
    <w:rsid w:val="00C76D71"/>
    <w:pPr>
      <w:spacing w:before="200" w:after="160"/>
      <w:ind w:left="864" w:right="864"/>
      <w:jc w:val="center"/>
    </w:pPr>
    <w:rPr>
      <w:i/>
      <w:iCs/>
      <w:color w:val="404040" w:themeColor="text1" w:themeTint="BF"/>
    </w:rPr>
  </w:style>
  <w:style w:type="character" w:customStyle="1" w:styleId="CitaatChar">
    <w:name w:val="Citaat Char"/>
    <w:basedOn w:val="Standaardalinea-lettertype"/>
    <w:link w:val="Citaat"/>
    <w:uiPriority w:val="29"/>
    <w:rsid w:val="00C76D71"/>
    <w:rPr>
      <w:i/>
      <w:iCs/>
      <w:color w:val="404040" w:themeColor="text1" w:themeTint="BF"/>
    </w:rPr>
  </w:style>
  <w:style w:type="paragraph" w:styleId="Duidelijkcitaat">
    <w:name w:val="Intense Quote"/>
    <w:basedOn w:val="Standaard"/>
    <w:next w:val="Standaard"/>
    <w:link w:val="DuidelijkcitaatChar"/>
    <w:uiPriority w:val="30"/>
    <w:rsid w:val="00C76D71"/>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DuidelijkcitaatChar">
    <w:name w:val="Duidelijk citaat Char"/>
    <w:basedOn w:val="Standaardalinea-lettertype"/>
    <w:link w:val="Duidelijkcitaat"/>
    <w:uiPriority w:val="30"/>
    <w:rsid w:val="00C76D71"/>
    <w:rPr>
      <w:i/>
      <w:iCs/>
      <w:color w:val="4472C4" w:themeColor="accent1"/>
    </w:rPr>
  </w:style>
  <w:style w:type="character" w:styleId="Titelvanboek">
    <w:name w:val="Book Title"/>
    <w:basedOn w:val="Standaardalinea-lettertype"/>
    <w:uiPriority w:val="33"/>
    <w:rsid w:val="00C76D71"/>
    <w:rPr>
      <w:b/>
      <w:bCs/>
      <w:i/>
      <w:iCs/>
      <w:spacing w:val="5"/>
    </w:rPr>
  </w:style>
  <w:style w:type="paragraph" w:styleId="Koptekst">
    <w:name w:val="header"/>
    <w:basedOn w:val="Standaard"/>
    <w:link w:val="KoptekstChar"/>
    <w:uiPriority w:val="99"/>
    <w:unhideWhenUsed/>
    <w:rsid w:val="00492B69"/>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492B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8924612">
      <w:bodyDiv w:val="1"/>
      <w:marLeft w:val="0"/>
      <w:marRight w:val="0"/>
      <w:marTop w:val="0"/>
      <w:marBottom w:val="0"/>
      <w:divBdr>
        <w:top w:val="none" w:sz="0" w:space="0" w:color="auto"/>
        <w:left w:val="none" w:sz="0" w:space="0" w:color="auto"/>
        <w:bottom w:val="none" w:sz="0" w:space="0" w:color="auto"/>
        <w:right w:val="none" w:sz="0" w:space="0" w:color="auto"/>
      </w:divBdr>
    </w:div>
    <w:div w:id="909969309">
      <w:bodyDiv w:val="1"/>
      <w:marLeft w:val="0"/>
      <w:marRight w:val="0"/>
      <w:marTop w:val="0"/>
      <w:marBottom w:val="0"/>
      <w:divBdr>
        <w:top w:val="none" w:sz="0" w:space="0" w:color="auto"/>
        <w:left w:val="none" w:sz="0" w:space="0" w:color="auto"/>
        <w:bottom w:val="none" w:sz="0" w:space="0" w:color="auto"/>
        <w:right w:val="none" w:sz="0" w:space="0" w:color="auto"/>
      </w:divBdr>
    </w:div>
    <w:div w:id="2011635413">
      <w:bodyDiv w:val="1"/>
      <w:marLeft w:val="0"/>
      <w:marRight w:val="0"/>
      <w:marTop w:val="0"/>
      <w:marBottom w:val="0"/>
      <w:divBdr>
        <w:top w:val="none" w:sz="0" w:space="0" w:color="auto"/>
        <w:left w:val="none" w:sz="0" w:space="0" w:color="auto"/>
        <w:bottom w:val="none" w:sz="0" w:space="0" w:color="auto"/>
        <w:right w:val="none" w:sz="0" w:space="0" w:color="auto"/>
      </w:divBdr>
      <w:divsChild>
        <w:div w:id="831916052">
          <w:marLeft w:val="0"/>
          <w:marRight w:val="0"/>
          <w:marTop w:val="0"/>
          <w:marBottom w:val="0"/>
          <w:divBdr>
            <w:top w:val="none" w:sz="0" w:space="0" w:color="auto"/>
            <w:left w:val="none" w:sz="0" w:space="0" w:color="auto"/>
            <w:bottom w:val="none" w:sz="0" w:space="0" w:color="auto"/>
            <w:right w:val="none" w:sz="0" w:space="0" w:color="auto"/>
          </w:divBdr>
          <w:divsChild>
            <w:div w:id="1959604352">
              <w:marLeft w:val="0"/>
              <w:marRight w:val="0"/>
              <w:marTop w:val="0"/>
              <w:marBottom w:val="450"/>
              <w:divBdr>
                <w:top w:val="none" w:sz="0" w:space="0" w:color="auto"/>
                <w:left w:val="none" w:sz="0" w:space="0" w:color="auto"/>
                <w:bottom w:val="none" w:sz="0" w:space="0" w:color="auto"/>
                <w:right w:val="none" w:sz="0" w:space="0" w:color="auto"/>
              </w:divBdr>
              <w:divsChild>
                <w:div w:id="726225729">
                  <w:marLeft w:val="0"/>
                  <w:marRight w:val="0"/>
                  <w:marTop w:val="0"/>
                  <w:marBottom w:val="0"/>
                  <w:divBdr>
                    <w:top w:val="none" w:sz="0" w:space="0" w:color="auto"/>
                    <w:left w:val="none" w:sz="0" w:space="0" w:color="auto"/>
                    <w:bottom w:val="none" w:sz="0" w:space="0" w:color="auto"/>
                    <w:right w:val="none" w:sz="0" w:space="0" w:color="auto"/>
                  </w:divBdr>
                  <w:divsChild>
                    <w:div w:id="1373922355">
                      <w:marLeft w:val="0"/>
                      <w:marRight w:val="0"/>
                      <w:marTop w:val="0"/>
                      <w:marBottom w:val="0"/>
                      <w:divBdr>
                        <w:top w:val="none" w:sz="0" w:space="0" w:color="auto"/>
                        <w:left w:val="none" w:sz="0" w:space="0" w:color="auto"/>
                        <w:bottom w:val="none" w:sz="0" w:space="0" w:color="auto"/>
                        <w:right w:val="none" w:sz="0" w:space="0" w:color="auto"/>
                      </w:divBdr>
                      <w:divsChild>
                        <w:div w:id="169515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lex.europa.eu/legal-content/NL/TXT/PDF/?uri=CELEX:32014R0651&amp;from=NL"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ddcb2a4-cf8d-4370-96a7-ea7733aac473">
      <Terms xmlns="http://schemas.microsoft.com/office/infopath/2007/PartnerControls"/>
    </lcf76f155ced4ddcb4097134ff3c332f>
    <TaxCatchAll xmlns="53488529-b61a-446c-bc3c-940c1e2fbf47"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2D0D56284B09D046B46D88F2B24AA64A" ma:contentTypeVersion="14" ma:contentTypeDescription="Een nieuw document maken." ma:contentTypeScope="" ma:versionID="fe98e8c221f35a196cfc3d3864f3ca24">
  <xsd:schema xmlns:xsd="http://www.w3.org/2001/XMLSchema" xmlns:xs="http://www.w3.org/2001/XMLSchema" xmlns:p="http://schemas.microsoft.com/office/2006/metadata/properties" xmlns:ns2="3ddcb2a4-cf8d-4370-96a7-ea7733aac473" xmlns:ns3="3b425e72-3b13-4f1f-a35b-bdc466a72742" xmlns:ns4="53488529-b61a-446c-bc3c-940c1e2fbf47" targetNamespace="http://schemas.microsoft.com/office/2006/metadata/properties" ma:root="true" ma:fieldsID="45cc86d6ce0f88e0bf872331cb71b18e" ns2:_="" ns3:_="" ns4:_="">
    <xsd:import namespace="3ddcb2a4-cf8d-4370-96a7-ea7733aac473"/>
    <xsd:import namespace="3b425e72-3b13-4f1f-a35b-bdc466a72742"/>
    <xsd:import namespace="53488529-b61a-446c-bc3c-940c1e2fbf4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GenerationTime" minOccurs="0"/>
                <xsd:element ref="ns2:MediaServiceEventHashCode" minOccurs="0"/>
                <xsd:element ref="ns2:MediaLengthInSeconds" minOccurs="0"/>
                <xsd:element ref="ns2:MediaServiceSearchProperties" minOccurs="0"/>
                <xsd:element ref="ns2:lcf76f155ced4ddcb4097134ff3c332f" minOccurs="0"/>
                <xsd:element ref="ns4:TaxCatchAll" minOccurs="0"/>
                <xsd:element ref="ns2:MediaServiceDateTake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dcb2a4-cf8d-4370-96a7-ea7733aac4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SearchProperties" ma:index="16" nillable="true" ma:displayName="MediaServiceSearchProperties" ma:hidden="true" ma:internalName="MediaServiceSearchProperties" ma:readOnly="true">
      <xsd:simpleType>
        <xsd:restriction base="dms:Note"/>
      </xsd:simpleType>
    </xsd:element>
    <xsd:element name="lcf76f155ced4ddcb4097134ff3c332f" ma:index="18" nillable="true" ma:taxonomy="true" ma:internalName="lcf76f155ced4ddcb4097134ff3c332f" ma:taxonomyFieldName="MediaServiceImageTags" ma:displayName="Afbeeldingtags" ma:readOnly="false" ma:fieldId="{5cf76f15-5ced-4ddc-b409-7134ff3c332f}" ma:taxonomyMulti="true" ma:sspId="c2029dec-8b0d-4d68-80c4-6be424f3e982"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b425e72-3b13-4f1f-a35b-bdc466a72742"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3488529-b61a-446c-bc3c-940c1e2fbf47"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7a727c27-d40e-4e14-bf34-e5092ca84208}" ma:internalName="TaxCatchAll" ma:showField="CatchAllData" ma:web="3b425e72-3b13-4f1f-a35b-bdc466a7274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3DD3F21-43FC-4D88-AF3B-F07ACD72D153}">
  <ds:schemaRefs>
    <ds:schemaRef ds:uri="http://schemas.microsoft.com/sharepoint/v3/contenttype/forms"/>
  </ds:schemaRefs>
</ds:datastoreItem>
</file>

<file path=customXml/itemProps2.xml><?xml version="1.0" encoding="utf-8"?>
<ds:datastoreItem xmlns:ds="http://schemas.openxmlformats.org/officeDocument/2006/customXml" ds:itemID="{6CF5DC46-59F9-45D4-B309-A366454C9691}">
  <ds:schemaRefs>
    <ds:schemaRef ds:uri="http://schemas.microsoft.com/office/2006/metadata/properties"/>
    <ds:schemaRef ds:uri="http://schemas.microsoft.com/office/infopath/2007/PartnerControls"/>
    <ds:schemaRef ds:uri="3251086a-4173-45aa-a638-81eb6a300a7f"/>
  </ds:schemaRefs>
</ds:datastoreItem>
</file>

<file path=customXml/itemProps3.xml><?xml version="1.0" encoding="utf-8"?>
<ds:datastoreItem xmlns:ds="http://schemas.openxmlformats.org/officeDocument/2006/customXml" ds:itemID="{0BA046CC-72E9-4876-BF25-415B73E294B4}">
  <ds:schemaRefs>
    <ds:schemaRef ds:uri="http://schemas.openxmlformats.org/officeDocument/2006/bibliography"/>
  </ds:schemaRefs>
</ds:datastoreItem>
</file>

<file path=customXml/itemProps4.xml><?xml version="1.0" encoding="utf-8"?>
<ds:datastoreItem xmlns:ds="http://schemas.openxmlformats.org/officeDocument/2006/customXml" ds:itemID="{97D87393-748B-47E0-9E11-3AB8DA51AD11}"/>
</file>

<file path=docProps/app.xml><?xml version="1.0" encoding="utf-8"?>
<Properties xmlns="http://schemas.openxmlformats.org/officeDocument/2006/extended-properties" xmlns:vt="http://schemas.openxmlformats.org/officeDocument/2006/docPropsVTypes">
  <Template>Normal</Template>
  <TotalTime>1</TotalTime>
  <Pages>5</Pages>
  <Words>1520</Words>
  <Characters>8361</Characters>
  <Application>Microsoft Office Word</Application>
  <DocSecurity>0</DocSecurity>
  <Lines>69</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Gouw, Roeland</dc:creator>
  <cp:keywords/>
  <dc:description/>
  <cp:lastModifiedBy>Ingmar Voorhaar</cp:lastModifiedBy>
  <cp:revision>3</cp:revision>
  <cp:lastPrinted>2019-11-18T13:40:00Z</cp:lastPrinted>
  <dcterms:created xsi:type="dcterms:W3CDTF">2023-10-03T10:43:00Z</dcterms:created>
  <dcterms:modified xsi:type="dcterms:W3CDTF">2023-10-18T07:32:00Z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0x0101002D0D56284B09D046B46D88F2B24AA64A</vt:lpwstr>
  </property>
  <property fmtid="{D5CDD505-2E9C-101B-9397-08002B2CF9AE}" pid="3" name="MediaServiceImageTags">
    <vt:lpwstr/>
  </property>
</Properties>
</file>