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79E22C39" w14:textId="44439712" w:rsidR="000373D9" w:rsidRDefault="00C76D71" w:rsidP="007E430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7E4301">
        <w:rPr>
          <w:b/>
          <w:bCs/>
          <w:sz w:val="24"/>
          <w:szCs w:val="24"/>
        </w:rPr>
        <w:t>3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 xml:space="preserve">Steun </w:t>
      </w:r>
      <w:r w:rsidR="007E4301" w:rsidRPr="007E4301">
        <w:rPr>
          <w:b/>
          <w:bCs/>
          <w:sz w:val="24"/>
          <w:szCs w:val="24"/>
        </w:rPr>
        <w:t>in de vorm van loonsubsidies ten behoeve van de</w:t>
      </w:r>
      <w:r w:rsidR="007E4301">
        <w:rPr>
          <w:b/>
          <w:bCs/>
          <w:sz w:val="24"/>
          <w:szCs w:val="24"/>
        </w:rPr>
        <w:t xml:space="preserve"> </w:t>
      </w:r>
      <w:r w:rsidR="007E4301" w:rsidRPr="007E4301">
        <w:rPr>
          <w:b/>
          <w:bCs/>
          <w:sz w:val="24"/>
          <w:szCs w:val="24"/>
        </w:rPr>
        <w:t>tewerkstelling van werknemers met een handicap</w:t>
      </w:r>
    </w:p>
    <w:p w14:paraId="0B4B2FA9" w14:textId="1D770406" w:rsidR="00615E39" w:rsidRPr="000373D9" w:rsidRDefault="00615E39" w:rsidP="000373D9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7E84FADC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11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</w:p>
    <w:p w14:paraId="1D364D53" w14:textId="20441066" w:rsidR="00C47F95" w:rsidRPr="00495FA1" w:rsidRDefault="00C47F95" w:rsidP="004D0AB4">
      <w:pPr>
        <w:jc w:val="both"/>
      </w:pPr>
    </w:p>
    <w:p w14:paraId="2630C7D0" w14:textId="5CD12FE6" w:rsidR="000373D9" w:rsidRDefault="00622124" w:rsidP="007E4301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7E4301">
        <w:t>3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0373D9">
        <w:t>ten behoev</w:t>
      </w:r>
      <w:r w:rsidR="007E4301">
        <w:t xml:space="preserve">e </w:t>
      </w:r>
      <w:r w:rsidR="000373D9">
        <w:t>van</w:t>
      </w:r>
      <w:r w:rsidR="007E4301">
        <w:t xml:space="preserve"> de tewerkstelling van werknemers met een handicap.</w:t>
      </w:r>
    </w:p>
    <w:p w14:paraId="6D35C4F9" w14:textId="5824A7E5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7E4301">
        <w:t>3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61D60D47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122BD0B8" w14:textId="69A341F8" w:rsidR="00F8174D" w:rsidRDefault="007E4301" w:rsidP="007E4301">
      <w:pPr>
        <w:jc w:val="both"/>
        <w:rPr>
          <w:i/>
          <w:iCs/>
        </w:rPr>
      </w:pPr>
      <w:bookmarkStart w:id="4" w:name="_Hlk87387169"/>
      <w:r w:rsidRPr="007E4301">
        <w:rPr>
          <w:i/>
          <w:iCs/>
        </w:rPr>
        <w:t>Steun ten behoeve van de tewerkstelling van werknemers met een</w:t>
      </w:r>
      <w:r>
        <w:rPr>
          <w:i/>
          <w:iCs/>
        </w:rPr>
        <w:t xml:space="preserve"> </w:t>
      </w:r>
      <w:r w:rsidRPr="007E4301">
        <w:rPr>
          <w:i/>
          <w:iCs/>
        </w:rPr>
        <w:t>handicap is verenigbaar met de interne markt in de zin van artikel 107,</w:t>
      </w:r>
      <w:r>
        <w:rPr>
          <w:i/>
          <w:iCs/>
        </w:rPr>
        <w:t xml:space="preserve"> </w:t>
      </w:r>
      <w:r w:rsidRPr="007E4301">
        <w:rPr>
          <w:i/>
          <w:iCs/>
        </w:rPr>
        <w:t>lid 3, van het Verdrag en is van de aanmeldingsverplichting van artikel 108, lid 3, van het Verdrag vrijgesteld, mits de in dit artikel en in</w:t>
      </w:r>
      <w:r>
        <w:rPr>
          <w:i/>
          <w:iCs/>
        </w:rPr>
        <w:t xml:space="preserve"> </w:t>
      </w:r>
      <w:r w:rsidRPr="007E4301">
        <w:rPr>
          <w:i/>
          <w:iCs/>
        </w:rPr>
        <w:t>hoofdstuk I vastgestelde voorwaarden zijn vervuld.</w:t>
      </w:r>
    </w:p>
    <w:p w14:paraId="10D3D8B8" w14:textId="77777777" w:rsidR="007E4301" w:rsidRDefault="007E4301" w:rsidP="007E4301"/>
    <w:p w14:paraId="350E1B6C" w14:textId="6DC077AA" w:rsidR="00F635D2" w:rsidRDefault="00F635D2" w:rsidP="00F635D2">
      <w:r>
        <w:t>Inleidend lid, geen toelichting nodig</w:t>
      </w:r>
      <w:r w:rsidR="00326AA7">
        <w:t>.</w:t>
      </w:r>
    </w:p>
    <w:bookmarkEnd w:id="4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3EBE5585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7D75C942" w14:textId="205A5DAA" w:rsidR="00F8174D" w:rsidRPr="007E4301" w:rsidRDefault="007E4301" w:rsidP="007E4301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45C7FEC6">
                <wp:simplePos x="0" y="0"/>
                <wp:positionH relativeFrom="margin">
                  <wp:align>left</wp:align>
                </wp:positionH>
                <wp:positionV relativeFrom="paragraph">
                  <wp:posOffset>452120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05C661C0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7E4301"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FC8E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0;margin-top:35.6pt;width:412.2pt;height:156pt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">
                <v:textbox>
                  <w:txbxContent>
                    <w:p w14:paraId="2AB6EAC1" w14:textId="05C661C0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="007E4301">
                        <w:rPr>
                          <w:b/>
                          <w:bCs/>
                        </w:rPr>
                        <w:t>3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E4301">
        <w:rPr>
          <w:i/>
          <w:iCs/>
        </w:rPr>
        <w:t>De in aanmerking komende kosten zijn de loonkosten gedurende</w:t>
      </w:r>
      <w:r>
        <w:rPr>
          <w:i/>
          <w:iCs/>
        </w:rPr>
        <w:t xml:space="preserve"> </w:t>
      </w:r>
      <w:r w:rsidRPr="007E4301">
        <w:rPr>
          <w:i/>
          <w:iCs/>
        </w:rPr>
        <w:t>de gehele periode dat de werknemer met een handicap in dienst is.</w:t>
      </w:r>
    </w:p>
    <w:p w14:paraId="10851C03" w14:textId="2A9DD6AB" w:rsidR="00F8174D" w:rsidRDefault="00F8174D" w:rsidP="003006FE">
      <w:pPr>
        <w:jc w:val="both"/>
        <w:rPr>
          <w:b/>
          <w:bCs/>
          <w:i/>
          <w:iCs/>
          <w:u w:val="single"/>
        </w:rPr>
      </w:pPr>
    </w:p>
    <w:p w14:paraId="04413917" w14:textId="77777777" w:rsidR="007E4301" w:rsidRDefault="007E4301" w:rsidP="003006FE">
      <w:pPr>
        <w:jc w:val="both"/>
        <w:rPr>
          <w:b/>
          <w:bCs/>
          <w:i/>
          <w:iCs/>
          <w:u w:val="single"/>
        </w:rPr>
      </w:pPr>
    </w:p>
    <w:p w14:paraId="1E6D8D04" w14:textId="00D465B8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>, lid 3:</w:t>
      </w:r>
    </w:p>
    <w:p w14:paraId="0303B504" w14:textId="0AA9AEA6" w:rsidR="005A73BD" w:rsidRPr="007E4301" w:rsidRDefault="007E4301" w:rsidP="007E4301">
      <w:pPr>
        <w:jc w:val="both"/>
        <w:rPr>
          <w:i/>
          <w:iCs/>
        </w:rPr>
      </w:pPr>
      <w:r w:rsidRPr="007E4301">
        <w:rPr>
          <w:i/>
          <w:iCs/>
        </w:rPr>
        <w:t>Wanneer de aanwerving, in vergelijking met het gemiddelde van</w:t>
      </w:r>
      <w:r>
        <w:rPr>
          <w:i/>
          <w:iCs/>
        </w:rPr>
        <w:t xml:space="preserve"> </w:t>
      </w:r>
      <w:r w:rsidRPr="007E4301">
        <w:rPr>
          <w:i/>
          <w:iCs/>
        </w:rPr>
        <w:t>de voorbije twaalf maanden, geen nettotoename vertegenwoordigt van</w:t>
      </w:r>
      <w:r>
        <w:rPr>
          <w:i/>
          <w:iCs/>
        </w:rPr>
        <w:t xml:space="preserve"> </w:t>
      </w:r>
      <w:r w:rsidRPr="007E4301">
        <w:rPr>
          <w:i/>
          <w:iCs/>
        </w:rPr>
        <w:t>het aantal werknemers in de betrokken onderneming, zijn de vacatures</w:t>
      </w:r>
      <w:r>
        <w:rPr>
          <w:i/>
          <w:iCs/>
        </w:rPr>
        <w:t xml:space="preserve"> </w:t>
      </w:r>
      <w:r w:rsidRPr="007E4301">
        <w:rPr>
          <w:i/>
          <w:iCs/>
        </w:rPr>
        <w:t xml:space="preserve">ontstaan ten gevolge van ontslag op initiatief van de </w:t>
      </w:r>
      <w:r w:rsidRPr="007E4301">
        <w:rPr>
          <w:i/>
          <w:iCs/>
        </w:rPr>
        <w:lastRenderedPageBreak/>
        <w:t>werknemer, van</w:t>
      </w:r>
      <w:r>
        <w:rPr>
          <w:i/>
          <w:iCs/>
        </w:rPr>
        <w:t xml:space="preserve"> </w:t>
      </w:r>
      <w:r w:rsidRPr="007E4301">
        <w:rPr>
          <w:i/>
          <w:iCs/>
        </w:rPr>
        <w:t>een handicap, van ouderdomspensionering, vermindering van de werktijd op initiatief van de werknemer of gewettigd ontslag om dringende</w:t>
      </w:r>
      <w:r>
        <w:rPr>
          <w:i/>
          <w:iCs/>
        </w:rPr>
        <w:t xml:space="preserve"> </w:t>
      </w:r>
      <w:r w:rsidRPr="007E4301">
        <w:rPr>
          <w:i/>
          <w:iCs/>
        </w:rPr>
        <w:t>redenen, en niet door afvloeiingen.</w:t>
      </w:r>
    </w:p>
    <w:p w14:paraId="76FB1123" w14:textId="77777777" w:rsidR="007E4301" w:rsidRDefault="007E4301" w:rsidP="00ED1999"/>
    <w:p w14:paraId="1A34D61C" w14:textId="71C39369" w:rsidR="00ED1999" w:rsidRDefault="00ED1999" w:rsidP="00ED1999">
      <w:r>
        <w:t>Ter kennisname, geen toelichting nodig.</w:t>
      </w:r>
    </w:p>
    <w:p w14:paraId="4F80C5E6" w14:textId="73F8115C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6B00F7C0" w14:textId="026FECBC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31BE091B" w14:textId="304680EC" w:rsidR="00ED1999" w:rsidRDefault="007E4301" w:rsidP="007E4301">
      <w:pPr>
        <w:jc w:val="both"/>
        <w:rPr>
          <w:i/>
          <w:iCs/>
          <w:noProof/>
        </w:rPr>
      </w:pPr>
      <w:r w:rsidRPr="007E4301">
        <w:rPr>
          <w:i/>
          <w:iCs/>
          <w:noProof/>
        </w:rPr>
        <w:t>Behalve in het geval van gewettigd ontslag om dringende redenen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maken de werknemers met een handicap aanspraak op ononderbroken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werkzaamheid gedurende een minimumperiode die in overeenstemming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is met de toepasselijke nationale wetgeving of collectieve overeenkomsten inzake arbeidscontracten (cao's) die juridisch bindend zijn voor de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onderneming en die gelden ten aanzien van arbeidscontracten.</w:t>
      </w:r>
    </w:p>
    <w:p w14:paraId="16526399" w14:textId="77777777" w:rsidR="007E4301" w:rsidRDefault="007E4301" w:rsidP="00ED1999"/>
    <w:p w14:paraId="04B0AD84" w14:textId="1BCCAE96" w:rsidR="00ED1999" w:rsidRPr="00ED1999" w:rsidRDefault="00ED1999" w:rsidP="00ED1999">
      <w:r>
        <w:t>Ter kennisname, geen toelichting nodig.</w:t>
      </w:r>
    </w:p>
    <w:p w14:paraId="489952E6" w14:textId="27667EDF" w:rsidR="00D40777" w:rsidRDefault="00D40777" w:rsidP="00821B86">
      <w:pPr>
        <w:jc w:val="both"/>
        <w:rPr>
          <w:i/>
          <w:iCs/>
        </w:rPr>
      </w:pPr>
    </w:p>
    <w:p w14:paraId="221E0023" w14:textId="77777777" w:rsidR="00ED1999" w:rsidRDefault="00ED1999" w:rsidP="00821B86">
      <w:pPr>
        <w:jc w:val="both"/>
        <w:rPr>
          <w:i/>
          <w:iCs/>
        </w:rPr>
      </w:pPr>
    </w:p>
    <w:p w14:paraId="027E9AA6" w14:textId="4CE0D833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07350BF4" w14:textId="50F72172" w:rsidR="008E68F2" w:rsidRDefault="007E4301" w:rsidP="00DF290B">
      <w:pPr>
        <w:jc w:val="both"/>
        <w:rPr>
          <w:i/>
          <w:iCs/>
        </w:rPr>
      </w:pPr>
      <w:r w:rsidRPr="007E4301">
        <w:rPr>
          <w:i/>
          <w:iCs/>
        </w:rPr>
        <w:t>De steunintensiteit bedraagt ten hoogste 75% van de in aanmerking komende kosten.</w:t>
      </w:r>
    </w:p>
    <w:p w14:paraId="43EC07E1" w14:textId="77777777" w:rsidR="007E4301" w:rsidRDefault="007E4301" w:rsidP="00DF290B">
      <w:pPr>
        <w:jc w:val="both"/>
        <w:rPr>
          <w:i/>
          <w:iCs/>
        </w:rPr>
      </w:pPr>
    </w:p>
    <w:p w14:paraId="65BC7A0C" w14:textId="77777777" w:rsidR="00ED1999" w:rsidRDefault="00ED1999" w:rsidP="00ED1999">
      <w:r>
        <w:t>Ter kennisname, geen toelichting nodig.</w:t>
      </w:r>
    </w:p>
    <w:p w14:paraId="25526A15" w14:textId="0AA31713" w:rsidR="00ED1999" w:rsidRDefault="00ED1999" w:rsidP="00DF290B">
      <w:pPr>
        <w:jc w:val="both"/>
        <w:rPr>
          <w:i/>
          <w:iCs/>
        </w:rPr>
      </w:pPr>
    </w:p>
    <w:p w14:paraId="2DB8D8EB" w14:textId="77777777" w:rsidR="00ED1999" w:rsidRDefault="00ED1999" w:rsidP="00DF290B">
      <w:pPr>
        <w:jc w:val="both"/>
        <w:rPr>
          <w:i/>
          <w:iCs/>
        </w:rPr>
      </w:pP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EF9E" w14:textId="77777777" w:rsidR="00733AD1" w:rsidRDefault="00733A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0EEE" w14:textId="43A14413" w:rsidR="009D286B" w:rsidRDefault="009D286B" w:rsidP="009D286B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1A34DF" wp14:editId="43C08943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3" name="Afbeelding 3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8961B7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523D7F6D" w14:textId="77777777" w:rsidR="00733AD1" w:rsidRPr="009D286B" w:rsidRDefault="00733AD1" w:rsidP="009D286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4865" w14:textId="77777777" w:rsidR="00733AD1" w:rsidRDefault="00733A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8961B7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C6A0" w14:textId="77777777" w:rsidR="00733AD1" w:rsidRDefault="00733A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656A" w14:textId="77777777" w:rsidR="00733AD1" w:rsidRDefault="00733AD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03FA" w14:textId="77777777" w:rsidR="00733AD1" w:rsidRDefault="00733A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80168">
    <w:abstractNumId w:val="7"/>
  </w:num>
  <w:num w:numId="2" w16cid:durableId="1256328585">
    <w:abstractNumId w:val="3"/>
  </w:num>
  <w:num w:numId="3" w16cid:durableId="1595628048">
    <w:abstractNumId w:val="11"/>
  </w:num>
  <w:num w:numId="4" w16cid:durableId="117603268">
    <w:abstractNumId w:val="6"/>
  </w:num>
  <w:num w:numId="5" w16cid:durableId="1249383917">
    <w:abstractNumId w:val="0"/>
  </w:num>
  <w:num w:numId="6" w16cid:durableId="541289254">
    <w:abstractNumId w:val="10"/>
  </w:num>
  <w:num w:numId="7" w16cid:durableId="909654455">
    <w:abstractNumId w:val="1"/>
  </w:num>
  <w:num w:numId="8" w16cid:durableId="1334457207">
    <w:abstractNumId w:val="8"/>
  </w:num>
  <w:num w:numId="9" w16cid:durableId="2111582712">
    <w:abstractNumId w:val="5"/>
  </w:num>
  <w:num w:numId="10" w16cid:durableId="1639996086">
    <w:abstractNumId w:val="6"/>
  </w:num>
  <w:num w:numId="11" w16cid:durableId="1637490656">
    <w:abstractNumId w:val="6"/>
  </w:num>
  <w:num w:numId="12" w16cid:durableId="663821593">
    <w:abstractNumId w:val="2"/>
  </w:num>
  <w:num w:numId="13" w16cid:durableId="397048518">
    <w:abstractNumId w:val="4"/>
  </w:num>
  <w:num w:numId="14" w16cid:durableId="12543203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7373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373D9"/>
    <w:rsid w:val="0004701C"/>
    <w:rsid w:val="00054F4A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6AA7"/>
    <w:rsid w:val="00326FA1"/>
    <w:rsid w:val="003408E8"/>
    <w:rsid w:val="00343FA7"/>
    <w:rsid w:val="0034652F"/>
    <w:rsid w:val="003812AF"/>
    <w:rsid w:val="003849F9"/>
    <w:rsid w:val="00394491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33AD1"/>
    <w:rsid w:val="0075030E"/>
    <w:rsid w:val="007840F7"/>
    <w:rsid w:val="007C4344"/>
    <w:rsid w:val="007E4301"/>
    <w:rsid w:val="007F3ECE"/>
    <w:rsid w:val="007F5D2B"/>
    <w:rsid w:val="00821B86"/>
    <w:rsid w:val="00822991"/>
    <w:rsid w:val="0082455E"/>
    <w:rsid w:val="00834F47"/>
    <w:rsid w:val="008418FE"/>
    <w:rsid w:val="00877CD3"/>
    <w:rsid w:val="00881667"/>
    <w:rsid w:val="008858B5"/>
    <w:rsid w:val="00893CDE"/>
    <w:rsid w:val="008961B7"/>
    <w:rsid w:val="008C4B99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286B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7F95"/>
    <w:rsid w:val="00C62B9B"/>
    <w:rsid w:val="00C67457"/>
    <w:rsid w:val="00C72E38"/>
    <w:rsid w:val="00C76D71"/>
    <w:rsid w:val="00C80912"/>
    <w:rsid w:val="00C93E9E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563F"/>
    <w:rsid w:val="00E817DA"/>
    <w:rsid w:val="00EC003B"/>
    <w:rsid w:val="00EC2A89"/>
    <w:rsid w:val="00ED199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733AD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3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5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NL/TXT/PDF/?uri=CELEX:32014R0651&amp;from=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cb2a4-cf8d-4370-96a7-ea7733aac473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56284B09D046B46D88F2B24AA64A" ma:contentTypeVersion="14" ma:contentTypeDescription="Een nieuw document maken." ma:contentTypeScope="" ma:versionID="fe98e8c221f35a196cfc3d3864f3ca24">
  <xsd:schema xmlns:xsd="http://www.w3.org/2001/XMLSchema" xmlns:xs="http://www.w3.org/2001/XMLSchema" xmlns:p="http://schemas.microsoft.com/office/2006/metadata/properties" xmlns:ns2="3ddcb2a4-cf8d-4370-96a7-ea7733aac473" xmlns:ns3="3b425e72-3b13-4f1f-a35b-bdc466a72742" xmlns:ns4="53488529-b61a-446c-bc3c-940c1e2fbf47" targetNamespace="http://schemas.microsoft.com/office/2006/metadata/properties" ma:root="true" ma:fieldsID="45cc86d6ce0f88e0bf872331cb71b18e" ns2:_="" ns3:_="" ns4:_="">
    <xsd:import namespace="3ddcb2a4-cf8d-4370-96a7-ea7733aac473"/>
    <xsd:import namespace="3b425e72-3b13-4f1f-a35b-bdc466a72742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b2a4-cf8d-4370-96a7-ea7733aac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BABFD8-65A9-4771-A19A-62459FE736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23855-A07D-4399-B3B3-9F897705DA0E}">
  <ds:schemaRefs>
    <ds:schemaRef ds:uri="http://schemas.microsoft.com/office/2006/metadata/properties"/>
    <ds:schemaRef ds:uri="http://schemas.microsoft.com/office/infopath/2007/PartnerControls"/>
    <ds:schemaRef ds:uri="3251086a-4173-45aa-a638-81eb6a300a7f"/>
  </ds:schemaRefs>
</ds:datastoreItem>
</file>

<file path=customXml/itemProps3.xml><?xml version="1.0" encoding="utf-8"?>
<ds:datastoreItem xmlns:ds="http://schemas.openxmlformats.org/officeDocument/2006/customXml" ds:itemID="{307351E6-70DF-447D-AC5A-AAF918F37E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CB3385-880F-4F13-8744-461764A27C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3</cp:revision>
  <cp:lastPrinted>2019-11-18T13:40:00Z</cp:lastPrinted>
  <dcterms:created xsi:type="dcterms:W3CDTF">2023-10-03T10:46:00Z</dcterms:created>
  <dcterms:modified xsi:type="dcterms:W3CDTF">2023-10-18T07:37:00Z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0x0101002D0D56284B09D046B46D88F2B24AA64A</vt:lpwstr>
  </property>
</Properties>
</file>